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B39AC9" w14:textId="77777777" w:rsidR="0060478D" w:rsidRDefault="00344174">
      <w:pPr>
        <w:pStyle w:val="Ttulo1"/>
      </w:pPr>
      <w:r>
        <w:t>SECCIONALES Video</w:t>
      </w:r>
    </w:p>
    <w:tbl>
      <w:tblPr>
        <w:tblStyle w:val="Tablaconcuadrcula"/>
        <w:tblW w:w="0" w:type="auto"/>
        <w:tblLook w:val="04A0" w:firstRow="1" w:lastRow="0" w:firstColumn="1" w:lastColumn="0" w:noHBand="0" w:noVBand="1"/>
      </w:tblPr>
      <w:tblGrid>
        <w:gridCol w:w="4314"/>
        <w:gridCol w:w="4316"/>
      </w:tblGrid>
      <w:tr w:rsidR="0060478D" w14:paraId="492459C1" w14:textId="77777777">
        <w:tc>
          <w:tcPr>
            <w:tcW w:w="4320" w:type="dxa"/>
          </w:tcPr>
          <w:p w14:paraId="1245F5BA" w14:textId="77777777" w:rsidR="0060478D" w:rsidRDefault="00344174">
            <w:r>
              <w:t>N°</w:t>
            </w:r>
          </w:p>
        </w:tc>
        <w:tc>
          <w:tcPr>
            <w:tcW w:w="4320" w:type="dxa"/>
          </w:tcPr>
          <w:p w14:paraId="20F098D8" w14:textId="77777777" w:rsidR="0060478D" w:rsidRDefault="00344174">
            <w:r>
              <w:t>Sección</w:t>
            </w:r>
          </w:p>
        </w:tc>
      </w:tr>
      <w:tr w:rsidR="0060478D" w14:paraId="2003D81D" w14:textId="77777777">
        <w:tc>
          <w:tcPr>
            <w:tcW w:w="4320" w:type="dxa"/>
          </w:tcPr>
          <w:p w14:paraId="12941F4D" w14:textId="77777777" w:rsidR="0060478D" w:rsidRDefault="00344174">
            <w:r>
              <w:t>1</w:t>
            </w:r>
          </w:p>
        </w:tc>
        <w:tc>
          <w:tcPr>
            <w:tcW w:w="4320" w:type="dxa"/>
          </w:tcPr>
          <w:p w14:paraId="57818CCF" w14:textId="77777777" w:rsidR="0060478D" w:rsidRDefault="00344174">
            <w:r>
              <w:t>Cirugía bariátrica</w:t>
            </w:r>
          </w:p>
        </w:tc>
      </w:tr>
      <w:tr w:rsidR="0060478D" w:rsidRPr="00DA32D6" w14:paraId="01474179" w14:textId="77777777">
        <w:tc>
          <w:tcPr>
            <w:tcW w:w="4320" w:type="dxa"/>
          </w:tcPr>
          <w:p w14:paraId="4E868E20" w14:textId="77777777" w:rsidR="0060478D" w:rsidRDefault="00344174">
            <w:r>
              <w:t>2</w:t>
            </w:r>
          </w:p>
        </w:tc>
        <w:tc>
          <w:tcPr>
            <w:tcW w:w="4320" w:type="dxa"/>
          </w:tcPr>
          <w:p w14:paraId="1B07474E" w14:textId="77777777" w:rsidR="0060478D" w:rsidRPr="00DA32D6" w:rsidRDefault="00344174">
            <w:pPr>
              <w:rPr>
                <w:lang w:val="es-CL"/>
              </w:rPr>
            </w:pPr>
            <w:r w:rsidRPr="00DA32D6">
              <w:rPr>
                <w:lang w:val="es-CL"/>
              </w:rPr>
              <w:t>Cirugía de cabeza y cuello</w:t>
            </w:r>
          </w:p>
        </w:tc>
      </w:tr>
      <w:tr w:rsidR="0060478D" w14:paraId="03CDB3A8" w14:textId="77777777">
        <w:tc>
          <w:tcPr>
            <w:tcW w:w="4320" w:type="dxa"/>
          </w:tcPr>
          <w:p w14:paraId="25A77309" w14:textId="77777777" w:rsidR="0060478D" w:rsidRDefault="00344174">
            <w:r>
              <w:t>3</w:t>
            </w:r>
          </w:p>
        </w:tc>
        <w:tc>
          <w:tcPr>
            <w:tcW w:w="4320" w:type="dxa"/>
          </w:tcPr>
          <w:p w14:paraId="23F4DCF7" w14:textId="77777777" w:rsidR="0060478D" w:rsidRDefault="00344174">
            <w:r>
              <w:t>Cirugía de mama</w:t>
            </w:r>
          </w:p>
        </w:tc>
      </w:tr>
      <w:tr w:rsidR="0060478D" w14:paraId="25509825" w14:textId="77777777">
        <w:tc>
          <w:tcPr>
            <w:tcW w:w="4320" w:type="dxa"/>
          </w:tcPr>
          <w:p w14:paraId="0571ED8B" w14:textId="77777777" w:rsidR="0060478D" w:rsidRDefault="00344174">
            <w:r>
              <w:t>4</w:t>
            </w:r>
          </w:p>
        </w:tc>
        <w:tc>
          <w:tcPr>
            <w:tcW w:w="4320" w:type="dxa"/>
          </w:tcPr>
          <w:p w14:paraId="7EB29D7C" w14:textId="77777777" w:rsidR="0060478D" w:rsidRDefault="00344174">
            <w:r>
              <w:t>Cirugía general</w:t>
            </w:r>
          </w:p>
        </w:tc>
      </w:tr>
      <w:tr w:rsidR="0060478D" w14:paraId="6579FF45" w14:textId="77777777">
        <w:tc>
          <w:tcPr>
            <w:tcW w:w="4320" w:type="dxa"/>
          </w:tcPr>
          <w:p w14:paraId="1FE98980" w14:textId="77777777" w:rsidR="0060478D" w:rsidRDefault="00344174">
            <w:r>
              <w:t>5</w:t>
            </w:r>
          </w:p>
        </w:tc>
        <w:tc>
          <w:tcPr>
            <w:tcW w:w="4320" w:type="dxa"/>
          </w:tcPr>
          <w:p w14:paraId="5D4CC6F8" w14:textId="77777777" w:rsidR="0060478D" w:rsidRDefault="00344174">
            <w:r>
              <w:t>Cirugía plástica y repardora</w:t>
            </w:r>
          </w:p>
        </w:tc>
      </w:tr>
      <w:tr w:rsidR="0060478D" w14:paraId="7D9E715B" w14:textId="77777777">
        <w:tc>
          <w:tcPr>
            <w:tcW w:w="4320" w:type="dxa"/>
          </w:tcPr>
          <w:p w14:paraId="1442D87B" w14:textId="77777777" w:rsidR="0060478D" w:rsidRDefault="00344174">
            <w:r>
              <w:t>6</w:t>
            </w:r>
          </w:p>
        </w:tc>
        <w:tc>
          <w:tcPr>
            <w:tcW w:w="4320" w:type="dxa"/>
          </w:tcPr>
          <w:p w14:paraId="63779510" w14:textId="77777777" w:rsidR="0060478D" w:rsidRDefault="00344174">
            <w:r>
              <w:t>Coloproctología</w:t>
            </w:r>
          </w:p>
        </w:tc>
      </w:tr>
      <w:tr w:rsidR="0060478D" w14:paraId="62E953F3" w14:textId="77777777">
        <w:tc>
          <w:tcPr>
            <w:tcW w:w="4320" w:type="dxa"/>
          </w:tcPr>
          <w:p w14:paraId="426FBB80" w14:textId="77777777" w:rsidR="0060478D" w:rsidRDefault="00344174">
            <w:r>
              <w:t>7</w:t>
            </w:r>
          </w:p>
        </w:tc>
        <w:tc>
          <w:tcPr>
            <w:tcW w:w="4320" w:type="dxa"/>
          </w:tcPr>
          <w:p w14:paraId="5378F8B0" w14:textId="77777777" w:rsidR="0060478D" w:rsidRDefault="00344174">
            <w:r>
              <w:t>Esofagogástrico</w:t>
            </w:r>
          </w:p>
        </w:tc>
      </w:tr>
      <w:tr w:rsidR="0060478D" w14:paraId="2749625E" w14:textId="77777777">
        <w:tc>
          <w:tcPr>
            <w:tcW w:w="4320" w:type="dxa"/>
          </w:tcPr>
          <w:p w14:paraId="2C466D37" w14:textId="77777777" w:rsidR="0060478D" w:rsidRDefault="00344174">
            <w:r>
              <w:t>8</w:t>
            </w:r>
          </w:p>
        </w:tc>
        <w:tc>
          <w:tcPr>
            <w:tcW w:w="4320" w:type="dxa"/>
          </w:tcPr>
          <w:p w14:paraId="24D8ABF3" w14:textId="77777777" w:rsidR="0060478D" w:rsidRDefault="00344174">
            <w:r>
              <w:t>Hepatobiliar</w:t>
            </w:r>
          </w:p>
        </w:tc>
      </w:tr>
      <w:tr w:rsidR="0060478D" w14:paraId="68CA7928" w14:textId="77777777">
        <w:tc>
          <w:tcPr>
            <w:tcW w:w="4320" w:type="dxa"/>
          </w:tcPr>
          <w:p w14:paraId="454F88DD" w14:textId="77777777" w:rsidR="0060478D" w:rsidRDefault="00344174">
            <w:r>
              <w:t>9</w:t>
            </w:r>
          </w:p>
        </w:tc>
        <w:tc>
          <w:tcPr>
            <w:tcW w:w="4320" w:type="dxa"/>
          </w:tcPr>
          <w:p w14:paraId="17426286" w14:textId="77777777" w:rsidR="0060478D" w:rsidRDefault="00344174">
            <w:r>
              <w:t>Hernias</w:t>
            </w:r>
          </w:p>
        </w:tc>
      </w:tr>
      <w:tr w:rsidR="0060478D" w14:paraId="3A4C94A2" w14:textId="77777777">
        <w:tc>
          <w:tcPr>
            <w:tcW w:w="4320" w:type="dxa"/>
          </w:tcPr>
          <w:p w14:paraId="3A96E280" w14:textId="77777777" w:rsidR="0060478D" w:rsidRDefault="00344174">
            <w:r>
              <w:t>10</w:t>
            </w:r>
          </w:p>
        </w:tc>
        <w:tc>
          <w:tcPr>
            <w:tcW w:w="4320" w:type="dxa"/>
          </w:tcPr>
          <w:p w14:paraId="497C22B7" w14:textId="77777777" w:rsidR="0060478D" w:rsidRDefault="00344174">
            <w:r>
              <w:t>Simulación, educación</w:t>
            </w:r>
          </w:p>
        </w:tc>
      </w:tr>
      <w:tr w:rsidR="0060478D" w14:paraId="50018D92" w14:textId="77777777">
        <w:tc>
          <w:tcPr>
            <w:tcW w:w="4320" w:type="dxa"/>
          </w:tcPr>
          <w:p w14:paraId="26EECFA3" w14:textId="77777777" w:rsidR="0060478D" w:rsidRDefault="00344174">
            <w:r>
              <w:t>11</w:t>
            </w:r>
          </w:p>
        </w:tc>
        <w:tc>
          <w:tcPr>
            <w:tcW w:w="4320" w:type="dxa"/>
          </w:tcPr>
          <w:p w14:paraId="32A07050" w14:textId="77777777" w:rsidR="0060478D" w:rsidRDefault="00344174">
            <w:r>
              <w:t>Tórax</w:t>
            </w:r>
          </w:p>
        </w:tc>
      </w:tr>
      <w:tr w:rsidR="0060478D" w14:paraId="41863829" w14:textId="77777777">
        <w:tc>
          <w:tcPr>
            <w:tcW w:w="4320" w:type="dxa"/>
          </w:tcPr>
          <w:p w14:paraId="66A0F214" w14:textId="77777777" w:rsidR="0060478D" w:rsidRDefault="00344174">
            <w:r>
              <w:t>12</w:t>
            </w:r>
          </w:p>
        </w:tc>
        <w:tc>
          <w:tcPr>
            <w:tcW w:w="4320" w:type="dxa"/>
          </w:tcPr>
          <w:p w14:paraId="4773D384" w14:textId="77777777" w:rsidR="0060478D" w:rsidRDefault="00344174">
            <w:r>
              <w:t>Vascular</w:t>
            </w:r>
          </w:p>
        </w:tc>
      </w:tr>
    </w:tbl>
    <w:p w14:paraId="55254221" w14:textId="77777777" w:rsidR="0060478D" w:rsidRDefault="00344174">
      <w:pPr>
        <w:pStyle w:val="Ttulo1"/>
      </w:pPr>
      <w:r>
        <w:t>1. Cirugía bariátrica</w:t>
      </w:r>
    </w:p>
    <w:p w14:paraId="1166BF89" w14:textId="77777777" w:rsidR="0060478D" w:rsidRDefault="00344174">
      <w:r>
        <w:rPr>
          <w:highlight w:val="green"/>
        </w:rPr>
        <w:t>Comentador Dr.</w:t>
      </w:r>
    </w:p>
    <w:p w14:paraId="2DCEB28D" w14:textId="77777777" w:rsidR="0060478D" w:rsidRPr="00DA32D6" w:rsidRDefault="00344174">
      <w:pPr>
        <w:rPr>
          <w:lang w:val="es-CL"/>
        </w:rPr>
      </w:pPr>
      <w:r w:rsidRPr="00454FC1">
        <w:rPr>
          <w:highlight w:val="yellow"/>
          <w:lang w:val="es-CL"/>
        </w:rPr>
        <w:t>1. MANGA GÁSTRICA EN PACIENTE CON SITUS INVERSUS, REPORTE DE CASO</w:t>
      </w:r>
      <w:r w:rsidRPr="00454FC1">
        <w:rPr>
          <w:highlight w:val="yellow"/>
          <w:lang w:val="es-CL"/>
        </w:rPr>
        <w:br/>
        <w:t xml:space="preserve">Bárbara Araneda G., Sergio Chaparro B., Roberto Valenzuela R. </w:t>
      </w:r>
      <w:r w:rsidRPr="00454FC1">
        <w:rPr>
          <w:highlight w:val="yellow"/>
          <w:lang w:val="es-CL"/>
        </w:rPr>
        <w:br/>
        <w:t xml:space="preserve">Clínica </w:t>
      </w:r>
      <w:proofErr w:type="spellStart"/>
      <w:r w:rsidRPr="00454FC1">
        <w:rPr>
          <w:highlight w:val="yellow"/>
          <w:lang w:val="es-CL"/>
        </w:rPr>
        <w:t>Isamédica</w:t>
      </w:r>
      <w:proofErr w:type="spellEnd"/>
    </w:p>
    <w:p w14:paraId="6DA4A582" w14:textId="77777777" w:rsidR="0060478D" w:rsidRPr="00DA32D6" w:rsidRDefault="00344174">
      <w:pPr>
        <w:pStyle w:val="Ttulo1"/>
        <w:rPr>
          <w:lang w:val="es-CL"/>
        </w:rPr>
      </w:pPr>
      <w:r w:rsidRPr="00DA32D6">
        <w:rPr>
          <w:lang w:val="es-CL"/>
        </w:rPr>
        <w:t>2. Cirugía de cabeza y cuello</w:t>
      </w:r>
    </w:p>
    <w:p w14:paraId="606E67B5" w14:textId="77777777" w:rsidR="0060478D" w:rsidRPr="00DA32D6" w:rsidRDefault="00344174">
      <w:pPr>
        <w:rPr>
          <w:lang w:val="es-CL"/>
        </w:rPr>
      </w:pPr>
      <w:r w:rsidRPr="00DA32D6">
        <w:rPr>
          <w:highlight w:val="green"/>
          <w:lang w:val="es-CL"/>
        </w:rPr>
        <w:t>Comentador Dr.</w:t>
      </w:r>
    </w:p>
    <w:p w14:paraId="068D71C9" w14:textId="77777777" w:rsidR="0060478D" w:rsidRPr="00DA32D6" w:rsidRDefault="00344174">
      <w:pPr>
        <w:rPr>
          <w:lang w:val="es-CL"/>
        </w:rPr>
      </w:pPr>
      <w:r w:rsidRPr="00DA32D6">
        <w:rPr>
          <w:lang w:val="es-CL"/>
        </w:rPr>
        <w:t>2</w:t>
      </w:r>
      <w:r w:rsidRPr="00A63CA3">
        <w:rPr>
          <w:highlight w:val="yellow"/>
          <w:lang w:val="es-CL"/>
        </w:rPr>
        <w:t>. DISECCIÓN LINFONODAL YUGULAR ROBÓTICA</w:t>
      </w:r>
      <w:r w:rsidRPr="00A63CA3">
        <w:rPr>
          <w:highlight w:val="yellow"/>
          <w:lang w:val="es-CL"/>
        </w:rPr>
        <w:br/>
        <w:t xml:space="preserve">María Trinidad González </w:t>
      </w:r>
      <w:proofErr w:type="gramStart"/>
      <w:r w:rsidRPr="00A63CA3">
        <w:rPr>
          <w:highlight w:val="yellow"/>
          <w:lang w:val="es-CL"/>
        </w:rPr>
        <w:t>D.(</w:t>
      </w:r>
      <w:proofErr w:type="gramEnd"/>
      <w:r w:rsidRPr="00A63CA3">
        <w:rPr>
          <w:highlight w:val="yellow"/>
          <w:lang w:val="es-CL"/>
        </w:rPr>
        <w:t xml:space="preserve">1), Daniel </w:t>
      </w:r>
      <w:proofErr w:type="spellStart"/>
      <w:r w:rsidRPr="00A63CA3">
        <w:rPr>
          <w:highlight w:val="yellow"/>
          <w:lang w:val="es-CL"/>
        </w:rPr>
        <w:t>Rappapor</w:t>
      </w:r>
      <w:proofErr w:type="spellEnd"/>
      <w:r w:rsidRPr="00A63CA3">
        <w:rPr>
          <w:highlight w:val="yellow"/>
          <w:lang w:val="es-CL"/>
        </w:rPr>
        <w:t xml:space="preserve"> W.(2), Ingrid Plass D.(2), Fabio Valdes G.(2), Felipe Capdeville F.(2), Hugo Rojas P.(2), Rodrigo Montes F.(2), Luis Felipe Zanolli de S.(2), Arturo Madrid M.(2)</w:t>
      </w:r>
      <w:r w:rsidRPr="00A63CA3">
        <w:rPr>
          <w:highlight w:val="yellow"/>
          <w:lang w:val="es-CL"/>
        </w:rPr>
        <w:br/>
        <w:t xml:space="preserve">(1)  Residente Cirugía general, Facultad de Medicina, Clínica Alemana-Universidad del Desarrollo – Hospital Padre Hurtado. (2)  Departamento de Cirugía de Cabeza y Cuello, </w:t>
      </w:r>
      <w:proofErr w:type="spellStart"/>
      <w:r w:rsidRPr="00A63CA3">
        <w:rPr>
          <w:highlight w:val="yellow"/>
          <w:lang w:val="es-CL"/>
        </w:rPr>
        <w:t>Clinica</w:t>
      </w:r>
      <w:proofErr w:type="spellEnd"/>
      <w:r w:rsidRPr="00A63CA3">
        <w:rPr>
          <w:highlight w:val="yellow"/>
          <w:lang w:val="es-CL"/>
        </w:rPr>
        <w:t xml:space="preserve"> </w:t>
      </w:r>
      <w:proofErr w:type="gramStart"/>
      <w:r w:rsidRPr="00A63CA3">
        <w:rPr>
          <w:highlight w:val="yellow"/>
          <w:lang w:val="es-CL"/>
        </w:rPr>
        <w:t>Alemana</w:t>
      </w:r>
      <w:proofErr w:type="gramEnd"/>
      <w:r w:rsidRPr="00A63CA3">
        <w:rPr>
          <w:highlight w:val="yellow"/>
          <w:lang w:val="es-CL"/>
        </w:rPr>
        <w:t>, Santiago, Chile.</w:t>
      </w:r>
    </w:p>
    <w:p w14:paraId="7B52D620" w14:textId="77777777" w:rsidR="0060478D" w:rsidRPr="00DA32D6" w:rsidRDefault="00344174">
      <w:pPr>
        <w:pStyle w:val="Ttulo1"/>
        <w:rPr>
          <w:lang w:val="es-CL"/>
        </w:rPr>
      </w:pPr>
      <w:r w:rsidRPr="00DA32D6">
        <w:rPr>
          <w:lang w:val="es-CL"/>
        </w:rPr>
        <w:t>3. Cirugía de mama</w:t>
      </w:r>
    </w:p>
    <w:p w14:paraId="33ED8CFA" w14:textId="77777777" w:rsidR="0060478D" w:rsidRPr="00DA32D6" w:rsidRDefault="00344174">
      <w:pPr>
        <w:rPr>
          <w:lang w:val="es-CL"/>
        </w:rPr>
      </w:pPr>
      <w:r w:rsidRPr="00DA32D6">
        <w:rPr>
          <w:highlight w:val="green"/>
          <w:lang w:val="es-CL"/>
        </w:rPr>
        <w:t>Comentador Dr.</w:t>
      </w:r>
    </w:p>
    <w:p w14:paraId="3B461655" w14:textId="77777777" w:rsidR="0060478D" w:rsidRPr="00DA32D6" w:rsidRDefault="00344174">
      <w:pPr>
        <w:rPr>
          <w:lang w:val="es-CL"/>
        </w:rPr>
      </w:pPr>
      <w:r w:rsidRPr="004B42E5">
        <w:rPr>
          <w:highlight w:val="yellow"/>
          <w:lang w:val="es-CL"/>
        </w:rPr>
        <w:t>3. BIOPSIA DE LINFONODO CENTINELA EN CÁNCER DE MAMA GUIADO POR FLUORESCENCIA CON VERDE DE INDOCIANINA</w:t>
      </w:r>
      <w:r w:rsidRPr="004B42E5">
        <w:rPr>
          <w:highlight w:val="yellow"/>
          <w:lang w:val="es-CL"/>
        </w:rPr>
        <w:br/>
        <w:t xml:space="preserve">Paul Brenner S., Jamile Camacho N., Maria Eugenia Bravo M., Eugenio Roman L., Daniela Ruiz R., Carolina Barriga S., Juan Manuel Donaire A., Alejandra Quintas W. y Fernando </w:t>
      </w:r>
      <w:proofErr w:type="spellStart"/>
      <w:r w:rsidRPr="004B42E5">
        <w:rPr>
          <w:highlight w:val="yellow"/>
          <w:lang w:val="es-CL"/>
        </w:rPr>
        <w:t>Cadiz</w:t>
      </w:r>
      <w:proofErr w:type="spellEnd"/>
      <w:r w:rsidRPr="004B42E5">
        <w:rPr>
          <w:highlight w:val="yellow"/>
          <w:lang w:val="es-CL"/>
        </w:rPr>
        <w:t xml:space="preserve"> </w:t>
      </w:r>
      <w:r w:rsidRPr="004B42E5">
        <w:rPr>
          <w:highlight w:val="yellow"/>
          <w:lang w:val="es-CL"/>
        </w:rPr>
        <w:lastRenderedPageBreak/>
        <w:t>V.</w:t>
      </w:r>
      <w:r w:rsidRPr="004B42E5">
        <w:rPr>
          <w:highlight w:val="yellow"/>
          <w:lang w:val="es-CL"/>
        </w:rPr>
        <w:br/>
        <w:t>Clínica Alemana de Santiago</w:t>
      </w:r>
    </w:p>
    <w:p w14:paraId="0AD3879C" w14:textId="77777777" w:rsidR="0060478D" w:rsidRPr="00DA32D6" w:rsidRDefault="00344174">
      <w:pPr>
        <w:pStyle w:val="Ttulo1"/>
        <w:rPr>
          <w:lang w:val="es-CL"/>
        </w:rPr>
      </w:pPr>
      <w:r w:rsidRPr="00DA32D6">
        <w:rPr>
          <w:lang w:val="es-CL"/>
        </w:rPr>
        <w:t>4. Cirugía general</w:t>
      </w:r>
    </w:p>
    <w:p w14:paraId="70061F25" w14:textId="77777777" w:rsidR="0060478D" w:rsidRPr="00DA32D6" w:rsidRDefault="00344174">
      <w:pPr>
        <w:rPr>
          <w:lang w:val="es-CL"/>
        </w:rPr>
      </w:pPr>
      <w:r w:rsidRPr="00DA32D6">
        <w:rPr>
          <w:highlight w:val="green"/>
          <w:lang w:val="es-CL"/>
        </w:rPr>
        <w:t>Comentador Dr.</w:t>
      </w:r>
    </w:p>
    <w:p w14:paraId="35E5C67A" w14:textId="77777777" w:rsidR="0060478D" w:rsidRPr="00172BD1" w:rsidRDefault="00344174">
      <w:pPr>
        <w:rPr>
          <w:highlight w:val="yellow"/>
          <w:lang w:val="es-CL"/>
        </w:rPr>
      </w:pPr>
      <w:r w:rsidRPr="00172BD1">
        <w:rPr>
          <w:highlight w:val="yellow"/>
          <w:lang w:val="es-CL"/>
        </w:rPr>
        <w:t>4. CATASTROFE ABDOMINAL: “CUANDO LA ESPERANZA PARECE PERDIDA”</w:t>
      </w:r>
      <w:r w:rsidRPr="00172BD1">
        <w:rPr>
          <w:highlight w:val="yellow"/>
          <w:lang w:val="es-CL"/>
        </w:rPr>
        <w:br/>
        <w:t xml:space="preserve">Christian Romero, Maria Fernanda Brito, Victor Martinez, </w:t>
      </w:r>
      <w:proofErr w:type="spellStart"/>
      <w:r w:rsidRPr="00172BD1">
        <w:rPr>
          <w:highlight w:val="yellow"/>
          <w:lang w:val="es-CL"/>
        </w:rPr>
        <w:t>Haylin</w:t>
      </w:r>
      <w:proofErr w:type="spellEnd"/>
      <w:r w:rsidRPr="00172BD1">
        <w:rPr>
          <w:highlight w:val="yellow"/>
          <w:lang w:val="es-CL"/>
        </w:rPr>
        <w:t xml:space="preserve"> </w:t>
      </w:r>
      <w:proofErr w:type="gramStart"/>
      <w:r w:rsidRPr="00172BD1">
        <w:rPr>
          <w:highlight w:val="yellow"/>
          <w:lang w:val="es-CL"/>
        </w:rPr>
        <w:t>Vilches ,</w:t>
      </w:r>
      <w:proofErr w:type="gramEnd"/>
      <w:r w:rsidRPr="00172BD1">
        <w:rPr>
          <w:highlight w:val="yellow"/>
          <w:lang w:val="es-CL"/>
        </w:rPr>
        <w:t xml:space="preserve"> Nasser Eluzen, Carmelo Romero</w:t>
      </w:r>
      <w:r w:rsidRPr="00172BD1">
        <w:rPr>
          <w:highlight w:val="yellow"/>
          <w:lang w:val="es-CL"/>
        </w:rPr>
        <w:br/>
        <w:t>Hospital Regional de Antofagasta</w:t>
      </w:r>
    </w:p>
    <w:p w14:paraId="4AFC0FDC" w14:textId="77777777" w:rsidR="0060478D" w:rsidRPr="00172BD1" w:rsidRDefault="00344174">
      <w:pPr>
        <w:rPr>
          <w:highlight w:val="yellow"/>
          <w:lang w:val="es-CL"/>
        </w:rPr>
      </w:pPr>
      <w:r w:rsidRPr="00172BD1">
        <w:rPr>
          <w:highlight w:val="yellow"/>
          <w:lang w:val="es-CL"/>
        </w:rPr>
        <w:t>5. CATÉTER DE DIÁLISIS PERITONEAL: TÉCNICA DE INSERCIÓN VÍA LAPAROSCÓPICA</w:t>
      </w:r>
      <w:r w:rsidRPr="00172BD1">
        <w:rPr>
          <w:highlight w:val="yellow"/>
          <w:lang w:val="es-CL"/>
        </w:rPr>
        <w:br/>
        <w:t>Paulina Abara C, Antonella Sanguineti M, Constanza Dictter R, Tomás González A.</w:t>
      </w:r>
      <w:r w:rsidRPr="00172BD1">
        <w:rPr>
          <w:highlight w:val="yellow"/>
          <w:lang w:val="es-CL"/>
        </w:rPr>
        <w:br/>
        <w:t>Hospital Clínico Universidad de Chile</w:t>
      </w:r>
    </w:p>
    <w:p w14:paraId="42F94715" w14:textId="77777777" w:rsidR="0060478D" w:rsidRPr="00DA32D6" w:rsidRDefault="00344174">
      <w:pPr>
        <w:rPr>
          <w:lang w:val="es-CL"/>
        </w:rPr>
      </w:pPr>
      <w:r w:rsidRPr="00172BD1">
        <w:rPr>
          <w:highlight w:val="yellow"/>
          <w:lang w:val="es-CL"/>
        </w:rPr>
        <w:t>6. TRAUMA ABDOMINAL PENETRANTE CON LESIÓN HEPÁTICA Y VESICULAR INADVERTIDA, REPORTE DE CASO EN HOSPITAL REGIONAL DE ANTOFAGASTA.</w:t>
      </w:r>
      <w:r w:rsidRPr="00172BD1">
        <w:rPr>
          <w:highlight w:val="yellow"/>
          <w:lang w:val="es-CL"/>
        </w:rPr>
        <w:br/>
        <w:t>Nicolás Drolett S., Antonia Gómez R., Javiera Hernández M., Rodrigo Peña J., Bárbara Silva P., y Christian Romero B.</w:t>
      </w:r>
      <w:r w:rsidRPr="00172BD1">
        <w:rPr>
          <w:highlight w:val="yellow"/>
          <w:lang w:val="es-CL"/>
        </w:rPr>
        <w:br/>
        <w:t>Hospital Regional de Antofagasta</w:t>
      </w:r>
    </w:p>
    <w:p w14:paraId="7028DA80" w14:textId="77777777" w:rsidR="0060478D" w:rsidRPr="00E0248F" w:rsidRDefault="00344174">
      <w:pPr>
        <w:pStyle w:val="Ttulo1"/>
        <w:rPr>
          <w:highlight w:val="yellow"/>
          <w:lang w:val="es-CL"/>
        </w:rPr>
      </w:pPr>
      <w:r w:rsidRPr="00E0248F">
        <w:rPr>
          <w:highlight w:val="yellow"/>
          <w:lang w:val="es-CL"/>
        </w:rPr>
        <w:t xml:space="preserve">5. Cirugía plástica y </w:t>
      </w:r>
      <w:proofErr w:type="spellStart"/>
      <w:r w:rsidRPr="00E0248F">
        <w:rPr>
          <w:highlight w:val="yellow"/>
          <w:lang w:val="es-CL"/>
        </w:rPr>
        <w:t>repardora</w:t>
      </w:r>
      <w:proofErr w:type="spellEnd"/>
    </w:p>
    <w:p w14:paraId="6A535396" w14:textId="77777777" w:rsidR="0060478D" w:rsidRPr="00E0248F" w:rsidRDefault="00344174">
      <w:pPr>
        <w:rPr>
          <w:highlight w:val="yellow"/>
          <w:lang w:val="es-CL"/>
        </w:rPr>
      </w:pPr>
      <w:r w:rsidRPr="00E0248F">
        <w:rPr>
          <w:highlight w:val="yellow"/>
          <w:lang w:val="es-CL"/>
        </w:rPr>
        <w:t>Comentador Dr.</w:t>
      </w:r>
    </w:p>
    <w:p w14:paraId="19BAA1B2" w14:textId="77777777" w:rsidR="0060478D" w:rsidRPr="00DA32D6" w:rsidRDefault="00344174">
      <w:pPr>
        <w:rPr>
          <w:lang w:val="es-CL"/>
        </w:rPr>
      </w:pPr>
      <w:r w:rsidRPr="00E0248F">
        <w:rPr>
          <w:highlight w:val="yellow"/>
          <w:lang w:val="es-CL"/>
        </w:rPr>
        <w:t>7. COLGAJO DEL RECTO ANTERIOR COMO COBERTURA DE DEFECTO ESTERNAL SECUNDARIO A MEDIASTINITIS.</w:t>
      </w:r>
      <w:r w:rsidRPr="00E0248F">
        <w:rPr>
          <w:highlight w:val="yellow"/>
          <w:lang w:val="es-CL"/>
        </w:rPr>
        <w:br/>
        <w:t xml:space="preserve">Nicolás Drolett S., Mónica Rondón R., Antonia Gómez R., Sofía Arellano S., Manuel </w:t>
      </w:r>
      <w:proofErr w:type="spellStart"/>
      <w:r w:rsidRPr="00E0248F">
        <w:rPr>
          <w:highlight w:val="yellow"/>
          <w:lang w:val="es-CL"/>
        </w:rPr>
        <w:t>Loo</w:t>
      </w:r>
      <w:proofErr w:type="spellEnd"/>
      <w:r w:rsidRPr="00E0248F">
        <w:rPr>
          <w:highlight w:val="yellow"/>
          <w:lang w:val="es-CL"/>
        </w:rPr>
        <w:t xml:space="preserve"> O., y Andrés </w:t>
      </w:r>
      <w:proofErr w:type="spellStart"/>
      <w:r w:rsidRPr="00E0248F">
        <w:rPr>
          <w:highlight w:val="yellow"/>
          <w:lang w:val="es-CL"/>
        </w:rPr>
        <w:t>Pumarino</w:t>
      </w:r>
      <w:proofErr w:type="spellEnd"/>
      <w:r w:rsidRPr="00E0248F">
        <w:rPr>
          <w:highlight w:val="yellow"/>
          <w:lang w:val="es-CL"/>
        </w:rPr>
        <w:t xml:space="preserve"> M.</w:t>
      </w:r>
      <w:r w:rsidRPr="00E0248F">
        <w:rPr>
          <w:highlight w:val="yellow"/>
          <w:lang w:val="es-CL"/>
        </w:rPr>
        <w:br/>
        <w:t>Hospital Regional de Antofagasta</w:t>
      </w:r>
    </w:p>
    <w:p w14:paraId="27D9FB56" w14:textId="77777777" w:rsidR="0060478D" w:rsidRPr="00DA32D6" w:rsidRDefault="00344174">
      <w:pPr>
        <w:pStyle w:val="Ttulo1"/>
        <w:rPr>
          <w:highlight w:val="yellow"/>
          <w:lang w:val="es-CL"/>
        </w:rPr>
      </w:pPr>
      <w:r w:rsidRPr="00DA32D6">
        <w:rPr>
          <w:highlight w:val="yellow"/>
          <w:lang w:val="es-CL"/>
        </w:rPr>
        <w:t>6. Coloproctología</w:t>
      </w:r>
    </w:p>
    <w:p w14:paraId="708BEBA1" w14:textId="77777777" w:rsidR="0060478D" w:rsidRPr="00DA32D6" w:rsidRDefault="00344174">
      <w:pPr>
        <w:rPr>
          <w:highlight w:val="yellow"/>
          <w:lang w:val="es-CL"/>
        </w:rPr>
      </w:pPr>
      <w:r w:rsidRPr="00DA32D6">
        <w:rPr>
          <w:highlight w:val="yellow"/>
          <w:lang w:val="es-CL"/>
        </w:rPr>
        <w:t>Comentador Dr.</w:t>
      </w:r>
    </w:p>
    <w:p w14:paraId="42DB7414" w14:textId="77777777" w:rsidR="0060478D" w:rsidRPr="00DA32D6" w:rsidRDefault="00344174">
      <w:pPr>
        <w:rPr>
          <w:highlight w:val="yellow"/>
          <w:lang w:val="es-CL"/>
        </w:rPr>
      </w:pPr>
      <w:r w:rsidRPr="00DA32D6">
        <w:rPr>
          <w:highlight w:val="yellow"/>
          <w:lang w:val="es-CL"/>
        </w:rPr>
        <w:t>8. TRATAMIENTO DE FISTULAS PERIANALES COMPLEJAS MEDIANTE USO DE PLASMA RICO EN FIBRINA Y LEUCOCITOS. PRESENTACIÓN DE LA TÉCNICA QUIRÚRGICA</w:t>
      </w:r>
      <w:r w:rsidRPr="00DA32D6">
        <w:rPr>
          <w:highlight w:val="yellow"/>
          <w:lang w:val="es-CL"/>
        </w:rPr>
        <w:br/>
        <w:t xml:space="preserve">Francisco </w:t>
      </w:r>
      <w:proofErr w:type="spellStart"/>
      <w:r w:rsidRPr="00DA32D6">
        <w:rPr>
          <w:highlight w:val="yellow"/>
          <w:lang w:val="es-CL"/>
        </w:rPr>
        <w:t>Baez</w:t>
      </w:r>
      <w:proofErr w:type="spellEnd"/>
      <w:r w:rsidRPr="00DA32D6">
        <w:rPr>
          <w:highlight w:val="yellow"/>
          <w:lang w:val="es-CL"/>
        </w:rPr>
        <w:t xml:space="preserve"> R. Eduardo Larenas R. José Vivanco A. Gino Caselli M. Claudio Benavides Y. Christian König P-L. Carla Carvajal R.</w:t>
      </w:r>
      <w:r w:rsidRPr="00DA32D6">
        <w:rPr>
          <w:highlight w:val="yellow"/>
          <w:lang w:val="es-CL"/>
        </w:rPr>
        <w:br/>
        <w:t>Hospital Dr. Guillermo Grant Benavente/ Universidad de Concepción</w:t>
      </w:r>
    </w:p>
    <w:p w14:paraId="7800EF04" w14:textId="77777777" w:rsidR="0060478D" w:rsidRPr="00DA32D6" w:rsidRDefault="00344174">
      <w:pPr>
        <w:rPr>
          <w:highlight w:val="yellow"/>
          <w:lang w:val="es-CL"/>
        </w:rPr>
      </w:pPr>
      <w:r w:rsidRPr="00DA32D6">
        <w:rPr>
          <w:highlight w:val="yellow"/>
          <w:lang w:val="es-CL"/>
        </w:rPr>
        <w:t>9. ESCISIÓN TOTAL DE MESORRECTO (TME) ROBÓTICA CON TRANSECCIÓN TRANSANAL Y ANASTOMOSIS CON DISPARO ÚNICO (TTSS) EN UN CÁNCER RECTAL T1 SM3 - VIDEO</w:t>
      </w:r>
      <w:r w:rsidRPr="00DA32D6">
        <w:rPr>
          <w:highlight w:val="yellow"/>
          <w:lang w:val="es-CL"/>
        </w:rPr>
        <w:br/>
        <w:t xml:space="preserve">Cristian Gallardo V., Alejandro Barrera E., Josefina Sepúlveda G., Felipe Illanes F., Gonzalo </w:t>
      </w:r>
      <w:r w:rsidRPr="00DA32D6">
        <w:rPr>
          <w:highlight w:val="yellow"/>
          <w:lang w:val="es-CL"/>
        </w:rPr>
        <w:lastRenderedPageBreak/>
        <w:t>Contreras H., Macarena Fernández A., Carlos Melo L.</w:t>
      </w:r>
      <w:r w:rsidRPr="00DA32D6">
        <w:rPr>
          <w:highlight w:val="yellow"/>
          <w:lang w:val="es-CL"/>
        </w:rPr>
        <w:br/>
        <w:t>Hospital San Borja Arriaran</w:t>
      </w:r>
    </w:p>
    <w:p w14:paraId="56DE5ECB" w14:textId="77777777" w:rsidR="0060478D" w:rsidRPr="00DA32D6" w:rsidRDefault="00344174">
      <w:pPr>
        <w:rPr>
          <w:highlight w:val="yellow"/>
          <w:lang w:val="es-CL"/>
        </w:rPr>
      </w:pPr>
      <w:r w:rsidRPr="00DA32D6">
        <w:rPr>
          <w:highlight w:val="yellow"/>
          <w:lang w:val="es-CL"/>
        </w:rPr>
        <w:t xml:space="preserve">10. ABORDAJE MIXTO (LAPAROSCOPICO/TRANSPERINEAL) PARA LA RESECCIÓN DE LEIOMIOMA DEL TABIQUE RECTOVAGINAL.  </w:t>
      </w:r>
      <w:r w:rsidRPr="00DA32D6">
        <w:rPr>
          <w:highlight w:val="yellow"/>
          <w:lang w:val="es-CL"/>
        </w:rPr>
        <w:br/>
        <w:t>Eduardo Larenas Ricke2, Carla Carvajal Rojas2, José Vivanco Aguilar1,</w:t>
      </w:r>
      <w:proofErr w:type="gramStart"/>
      <w:r w:rsidRPr="00DA32D6">
        <w:rPr>
          <w:highlight w:val="yellow"/>
          <w:lang w:val="es-CL"/>
        </w:rPr>
        <w:t>2 ,</w:t>
      </w:r>
      <w:proofErr w:type="gramEnd"/>
      <w:r w:rsidRPr="00DA32D6">
        <w:rPr>
          <w:highlight w:val="yellow"/>
          <w:lang w:val="es-CL"/>
        </w:rPr>
        <w:t xml:space="preserve"> Christian König Petit-Laurent1,2, Claudio Benavides Yáñez1,2, Gino Caselli Morgado1,2,  Raúl Riquelme Mendoza1</w:t>
      </w:r>
      <w:r w:rsidRPr="00DA32D6">
        <w:rPr>
          <w:highlight w:val="yellow"/>
          <w:lang w:val="es-CL"/>
        </w:rPr>
        <w:br/>
        <w:t>1.</w:t>
      </w:r>
      <w:r w:rsidRPr="00DA32D6">
        <w:rPr>
          <w:highlight w:val="yellow"/>
          <w:lang w:val="es-CL"/>
        </w:rPr>
        <w:tab/>
        <w:t>Unidad de Coloproctología. Hospital Guillermo Grant Benavente. Concepción, Chile, 2.</w:t>
      </w:r>
      <w:r w:rsidRPr="00DA32D6">
        <w:rPr>
          <w:highlight w:val="yellow"/>
          <w:lang w:val="es-CL"/>
        </w:rPr>
        <w:tab/>
        <w:t>Departamento de Cirugía Universidad de Concepción. Concepción, Chile.</w:t>
      </w:r>
    </w:p>
    <w:p w14:paraId="2BE772C8" w14:textId="77777777" w:rsidR="0060478D" w:rsidRPr="00DA32D6" w:rsidRDefault="00344174">
      <w:pPr>
        <w:rPr>
          <w:highlight w:val="yellow"/>
          <w:lang w:val="es-CL"/>
        </w:rPr>
      </w:pPr>
      <w:r w:rsidRPr="00DA32D6">
        <w:rPr>
          <w:highlight w:val="yellow"/>
          <w:lang w:val="es-CL"/>
        </w:rPr>
        <w:t>11. LINFADENECTOMÍA LATERAL LAPAROSCÓPICA DERECHA EN CÁNCER DE RECTO MEDIO GUIADA POR VERDE DE INDOCIANINA.</w:t>
      </w:r>
      <w:r w:rsidRPr="00DA32D6">
        <w:rPr>
          <w:highlight w:val="yellow"/>
          <w:lang w:val="es-CL"/>
        </w:rPr>
        <w:br/>
        <w:t>Christian König P., Carla Carvajal R., Eduardo Larenas R., Gino Caselli M., José Vivanco A., Claudio Benavides Y., Raúl Riquelme M.</w:t>
      </w:r>
      <w:r w:rsidRPr="00DA32D6">
        <w:rPr>
          <w:highlight w:val="yellow"/>
          <w:lang w:val="es-CL"/>
        </w:rPr>
        <w:br/>
        <w:t>Hospital Dr. Guillermo Grant Benavente de Concepción/ Facultad de Medicina Universidad de Concepción</w:t>
      </w:r>
    </w:p>
    <w:p w14:paraId="692B1EBF" w14:textId="77777777" w:rsidR="0060478D" w:rsidRPr="00DA32D6" w:rsidRDefault="00344174">
      <w:pPr>
        <w:rPr>
          <w:highlight w:val="yellow"/>
          <w:lang w:val="es-CL"/>
        </w:rPr>
      </w:pPr>
      <w:r w:rsidRPr="00DA32D6">
        <w:rPr>
          <w:highlight w:val="yellow"/>
          <w:lang w:val="es-CL"/>
        </w:rPr>
        <w:t>12. COMPARACIÓN DE ANASTOMOSIS ILEOTRANSVERSA MECÁNICA Y MANUAL CON TÉCNICA LAPAROSCÓPICA Y ROBÓTICA.</w:t>
      </w:r>
      <w:r w:rsidRPr="00DA32D6">
        <w:rPr>
          <w:highlight w:val="yellow"/>
          <w:lang w:val="es-CL"/>
        </w:rPr>
        <w:br/>
        <w:t>Christian König P., Carla Carvajal R., Eduardo Larenas R., Misael Ocares U., José Vivanco A., Claudio Benavides Y., Gino Caselli M.</w:t>
      </w:r>
      <w:r w:rsidRPr="00DA32D6">
        <w:rPr>
          <w:highlight w:val="yellow"/>
          <w:lang w:val="es-CL"/>
        </w:rPr>
        <w:br/>
        <w:t>Hospital Dr. Guillermo Grant Benavente de Concepción/ Facultad de Medicina Universidad de Concepción.</w:t>
      </w:r>
    </w:p>
    <w:p w14:paraId="36477927" w14:textId="77777777" w:rsidR="0060478D" w:rsidRPr="00DA32D6" w:rsidRDefault="00344174">
      <w:pPr>
        <w:rPr>
          <w:highlight w:val="yellow"/>
          <w:lang w:val="es-CL"/>
        </w:rPr>
      </w:pPr>
      <w:r w:rsidRPr="00DA32D6">
        <w:rPr>
          <w:highlight w:val="yellow"/>
          <w:lang w:val="es-CL"/>
        </w:rPr>
        <w:t>13. DISECCIÓN GANGLIONAR DEL HILIO HEPÁTICO Y CIRUGÍA DE CITORREDUCCIÓN EN CARCINOMATOSIS PERITONEAL POR CÁNCER DE OVARIO AVANZADO</w:t>
      </w:r>
      <w:r w:rsidRPr="00DA32D6">
        <w:rPr>
          <w:highlight w:val="yellow"/>
          <w:lang w:val="es-CL"/>
        </w:rPr>
        <w:br/>
        <w:t>Christophe Riquoir, Javier Vela, Felipe Silva, Juan Alvarado, Jorge Brañes, Jorge Martínez, María Elena Molina, José Tomás Larach.</w:t>
      </w:r>
      <w:r w:rsidRPr="00DA32D6">
        <w:rPr>
          <w:highlight w:val="yellow"/>
          <w:lang w:val="es-CL"/>
        </w:rPr>
        <w:br/>
        <w:t>Departamento de Cirugía Digestiva, Pontificia Universidad Católica de Chile</w:t>
      </w:r>
    </w:p>
    <w:p w14:paraId="6EFF98FE" w14:textId="77777777" w:rsidR="0060478D" w:rsidRPr="00DA32D6" w:rsidRDefault="00344174">
      <w:pPr>
        <w:rPr>
          <w:highlight w:val="yellow"/>
          <w:lang w:val="es-CL"/>
        </w:rPr>
      </w:pPr>
      <w:r w:rsidRPr="00DA32D6">
        <w:rPr>
          <w:highlight w:val="yellow"/>
          <w:lang w:val="es-CL"/>
        </w:rPr>
        <w:t xml:space="preserve">14. HEMICOLECTOMÍA DERECHA EXTENDIDA LAPAROSCÓPICA CON ESCISIÓN COMPLETA DEL MESOCOLON Y ESPLENECTOMÍA EN-BLOC PARA UN CÁNCER DE COLON TRANSVERSO </w:t>
      </w:r>
      <w:r w:rsidRPr="00DA32D6">
        <w:rPr>
          <w:highlight w:val="yellow"/>
          <w:lang w:val="es-CL"/>
        </w:rPr>
        <w:br/>
        <w:t>Christophe Riquoir, Javier Vela, Juan Alvarado, Nicolás Besser, José Tomás Larach</w:t>
      </w:r>
      <w:r w:rsidRPr="00DA32D6">
        <w:rPr>
          <w:highlight w:val="yellow"/>
          <w:lang w:val="es-CL"/>
        </w:rPr>
        <w:br/>
        <w:t>Departamento de Cirugía Digestiva, Pontificia Universidad Católica de Chile</w:t>
      </w:r>
    </w:p>
    <w:p w14:paraId="5E9D4195" w14:textId="77777777" w:rsidR="0060478D" w:rsidRPr="00DA32D6" w:rsidRDefault="00344174">
      <w:pPr>
        <w:rPr>
          <w:highlight w:val="yellow"/>
          <w:lang w:val="es-CL"/>
        </w:rPr>
      </w:pPr>
      <w:r w:rsidRPr="00DA32D6">
        <w:rPr>
          <w:highlight w:val="yellow"/>
          <w:lang w:val="es-CL"/>
        </w:rPr>
        <w:t>15. COLECTOMÍA DERECHA EXTENDIDA LAPAROSCÓPICA CON EXCISIÓN MESOCÓLICA COMPLETA Y GASTRECTOMÍA PARCIAL EN BLOQUE PARA CÁNCER DE COLON LOCALMENTE AVANZADO EN EL TERCIO MEDIO DEL COLON TRANSVERSO</w:t>
      </w:r>
      <w:r w:rsidRPr="00DA32D6">
        <w:rPr>
          <w:highlight w:val="yellow"/>
          <w:lang w:val="es-CL"/>
        </w:rPr>
        <w:br/>
        <w:t>Felipe Silva, Javier Vela, Christophe Riquoir, Francisca Palacios, Sergio Riveros, José Tomás Larach, Nicolás Besser</w:t>
      </w:r>
      <w:r w:rsidRPr="00DA32D6">
        <w:rPr>
          <w:highlight w:val="yellow"/>
          <w:lang w:val="es-CL"/>
        </w:rPr>
        <w:br/>
        <w:t>Departamento de Cirugía Digestiva, Pontificia Universidad Católica de Chile, Santiago, Chile</w:t>
      </w:r>
    </w:p>
    <w:p w14:paraId="51E9CDF7" w14:textId="77777777" w:rsidR="0060478D" w:rsidRPr="00DA32D6" w:rsidRDefault="00344174">
      <w:pPr>
        <w:rPr>
          <w:highlight w:val="yellow"/>
          <w:lang w:val="es-CL"/>
        </w:rPr>
      </w:pPr>
      <w:r w:rsidRPr="00DA32D6">
        <w:rPr>
          <w:highlight w:val="yellow"/>
          <w:lang w:val="es-CL"/>
        </w:rPr>
        <w:t>16. HEMICOLECTOMÍA DERECHA LAPAROSCÓPICA ASISTIDA POR CIRUGÍA MAGNÉTICA: PRUEBA DE CONCEPTO</w:t>
      </w:r>
      <w:r w:rsidRPr="00DA32D6">
        <w:rPr>
          <w:highlight w:val="yellow"/>
          <w:lang w:val="es-CL"/>
        </w:rPr>
        <w:br/>
      </w:r>
      <w:r w:rsidRPr="00DA32D6">
        <w:rPr>
          <w:highlight w:val="yellow"/>
          <w:lang w:val="es-CL"/>
        </w:rPr>
        <w:lastRenderedPageBreak/>
        <w:t xml:space="preserve">Eugenio Grasset, Cristián Jarry, Claudio Muñoz, Sebastián Olivares, Christophe </w:t>
      </w:r>
      <w:proofErr w:type="spellStart"/>
      <w:r w:rsidRPr="00DA32D6">
        <w:rPr>
          <w:highlight w:val="yellow"/>
          <w:lang w:val="es-CL"/>
        </w:rPr>
        <w:t>Riquioir</w:t>
      </w:r>
      <w:proofErr w:type="spellEnd"/>
      <w:r w:rsidRPr="00DA32D6">
        <w:rPr>
          <w:highlight w:val="yellow"/>
          <w:lang w:val="es-CL"/>
        </w:rPr>
        <w:br/>
        <w:t>Hospital Santiago Oriente</w:t>
      </w:r>
    </w:p>
    <w:p w14:paraId="118F5899" w14:textId="77777777" w:rsidR="0060478D" w:rsidRPr="00DA32D6" w:rsidRDefault="00344174">
      <w:pPr>
        <w:rPr>
          <w:highlight w:val="yellow"/>
          <w:lang w:val="es-CL"/>
        </w:rPr>
      </w:pPr>
      <w:r w:rsidRPr="00DA32D6">
        <w:rPr>
          <w:highlight w:val="yellow"/>
          <w:lang w:val="es-CL"/>
        </w:rPr>
        <w:t>17. CIRUGÍA DE ENDOMETRIOSIS PROFUNDA UTILIZANDO VERDE DE INDICIANINA</w:t>
      </w:r>
      <w:r w:rsidRPr="00DA32D6">
        <w:rPr>
          <w:highlight w:val="yellow"/>
          <w:lang w:val="es-CL"/>
        </w:rPr>
        <w:br/>
        <w:t>Felipe Celedón, Carlos Ibañez, Sebastián Uribe Valenzuela, Gina Squella, Sebastián Uribe Araya</w:t>
      </w:r>
      <w:r w:rsidRPr="00DA32D6">
        <w:rPr>
          <w:highlight w:val="yellow"/>
          <w:lang w:val="es-CL"/>
        </w:rPr>
        <w:br/>
        <w:t>Hospital de la Fuerza Aérea de Chile</w:t>
      </w:r>
    </w:p>
    <w:p w14:paraId="43468D38" w14:textId="77777777" w:rsidR="0060478D" w:rsidRPr="00DA32D6" w:rsidRDefault="00344174">
      <w:pPr>
        <w:rPr>
          <w:highlight w:val="yellow"/>
          <w:lang w:val="es-CL"/>
        </w:rPr>
      </w:pPr>
      <w:r w:rsidRPr="00DA32D6">
        <w:rPr>
          <w:highlight w:val="yellow"/>
          <w:lang w:val="es-CL"/>
        </w:rPr>
        <w:t>18. RESECCIÓN DE EXTENSIÓN LATERAL EN EL RECTO MEDIO-INFERIOR. SUPERANDO OBSTÁCULOS CON ALTERNATIVAS INNOVADORAS</w:t>
      </w:r>
      <w:r w:rsidRPr="00DA32D6">
        <w:rPr>
          <w:highlight w:val="yellow"/>
          <w:lang w:val="es-CL"/>
        </w:rPr>
        <w:br/>
        <w:t xml:space="preserve">Nairo Javier </w:t>
      </w:r>
      <w:proofErr w:type="spellStart"/>
      <w:r w:rsidRPr="00DA32D6">
        <w:rPr>
          <w:highlight w:val="yellow"/>
          <w:lang w:val="es-CL"/>
        </w:rPr>
        <w:t>Senejoa</w:t>
      </w:r>
      <w:proofErr w:type="spellEnd"/>
      <w:r w:rsidRPr="00DA32D6">
        <w:rPr>
          <w:highlight w:val="yellow"/>
          <w:lang w:val="es-CL"/>
        </w:rPr>
        <w:t xml:space="preserve"> Nuñez, Sergio Camilo Ayala Perez</w:t>
      </w:r>
      <w:r w:rsidRPr="00DA32D6">
        <w:rPr>
          <w:highlight w:val="yellow"/>
          <w:lang w:val="es-CL"/>
        </w:rPr>
        <w:br/>
        <w:t xml:space="preserve">Hospital Militar Central, </w:t>
      </w:r>
      <w:proofErr w:type="spellStart"/>
      <w:r w:rsidRPr="00DA32D6">
        <w:rPr>
          <w:highlight w:val="yellow"/>
          <w:lang w:val="es-CL"/>
        </w:rPr>
        <w:t>Bogota</w:t>
      </w:r>
      <w:proofErr w:type="spellEnd"/>
      <w:r w:rsidRPr="00DA32D6">
        <w:rPr>
          <w:highlight w:val="yellow"/>
          <w:lang w:val="es-CL"/>
        </w:rPr>
        <w:t>, Colombia</w:t>
      </w:r>
    </w:p>
    <w:p w14:paraId="04A47A8F" w14:textId="77777777" w:rsidR="0060478D" w:rsidRPr="00DA32D6" w:rsidRDefault="00344174">
      <w:pPr>
        <w:rPr>
          <w:highlight w:val="yellow"/>
          <w:lang w:val="es-CL"/>
        </w:rPr>
      </w:pPr>
      <w:r w:rsidRPr="00DA32D6">
        <w:rPr>
          <w:highlight w:val="yellow"/>
          <w:lang w:val="es-CL"/>
        </w:rPr>
        <w:t>19. LÍNFADENECTOMÍA PÉLVICA LATERAL EN CÁNCER DE RECTO, PRIMERA EXPERIENCIA.</w:t>
      </w:r>
      <w:r w:rsidRPr="00DA32D6">
        <w:rPr>
          <w:highlight w:val="yellow"/>
          <w:lang w:val="es-CL"/>
        </w:rPr>
        <w:br/>
        <w:t>Mauricio Zambra R, Eustaquio Peña A.</w:t>
      </w:r>
      <w:r w:rsidRPr="00DA32D6">
        <w:rPr>
          <w:highlight w:val="yellow"/>
          <w:lang w:val="es-CL"/>
        </w:rPr>
        <w:br/>
        <w:t>Hospital San Pablo de Coquimbo.</w:t>
      </w:r>
    </w:p>
    <w:p w14:paraId="34FE71ED" w14:textId="77777777" w:rsidR="0060478D" w:rsidRPr="00DA32D6" w:rsidRDefault="00344174">
      <w:pPr>
        <w:rPr>
          <w:highlight w:val="yellow"/>
          <w:lang w:val="es-CL"/>
        </w:rPr>
      </w:pPr>
      <w:r w:rsidRPr="00DA32D6">
        <w:rPr>
          <w:highlight w:val="yellow"/>
          <w:lang w:val="es-CL"/>
        </w:rPr>
        <w:t>20. REPARACIÓN DE HERNIA INCISIONAL PERINEAL - ABORDAJE PERINEAL.</w:t>
      </w:r>
      <w:r w:rsidRPr="00DA32D6">
        <w:rPr>
          <w:highlight w:val="yellow"/>
          <w:lang w:val="es-CL"/>
        </w:rPr>
        <w:br/>
        <w:t>C. Ayala, R. Cápona, E. Mordojovich, P. Baeza, R. Fernández, M. Pruzzo, V. Vargas, G. Rebolledo, F. Navarro, G. Reyes, R. Salas, E. Melkonian.</w:t>
      </w:r>
      <w:r w:rsidRPr="00DA32D6">
        <w:rPr>
          <w:highlight w:val="yellow"/>
          <w:lang w:val="es-CL"/>
        </w:rPr>
        <w:br/>
        <w:t>Hospital del Salvador</w:t>
      </w:r>
    </w:p>
    <w:p w14:paraId="206570DC" w14:textId="77777777" w:rsidR="0060478D" w:rsidRPr="00DA32D6" w:rsidRDefault="00344174">
      <w:pPr>
        <w:rPr>
          <w:highlight w:val="yellow"/>
          <w:lang w:val="es-CL"/>
        </w:rPr>
      </w:pPr>
      <w:r w:rsidRPr="00DA32D6">
        <w:rPr>
          <w:highlight w:val="yellow"/>
          <w:lang w:val="es-CL"/>
        </w:rPr>
        <w:t>21. COLOPEXIA VENTRAL CON MALLA PARA EL TRATAMIENTO DEL PROLAPSO DE COLON POST CIRUGIA DE RESECCION TOTAL DE MESORRECTO CON RESECCION INTERESFINTERIANA POR CANCER DE RECTO INFERIOR.</w:t>
      </w:r>
      <w:r w:rsidRPr="00DA32D6">
        <w:rPr>
          <w:highlight w:val="yellow"/>
          <w:lang w:val="es-CL"/>
        </w:rPr>
        <w:br/>
        <w:t>CRISTOBAL SUAZO L (1), CRISTIAN GALLARDO V (1), GONZALO REBOLLEDO D (1), MARTIN QUINTANA M (2), ROBERTO SALAS O (1), FERNANDO SAELZER R (1</w:t>
      </w:r>
      <w:proofErr w:type="gramStart"/>
      <w:r w:rsidRPr="00DA32D6">
        <w:rPr>
          <w:highlight w:val="yellow"/>
          <w:lang w:val="es-CL"/>
        </w:rPr>
        <w:t>),CARLA</w:t>
      </w:r>
      <w:proofErr w:type="gramEnd"/>
      <w:r w:rsidRPr="00DA32D6">
        <w:rPr>
          <w:highlight w:val="yellow"/>
          <w:lang w:val="es-CL"/>
        </w:rPr>
        <w:t xml:space="preserve"> MARCHESSE A (1)</w:t>
      </w:r>
      <w:r w:rsidRPr="00DA32D6">
        <w:rPr>
          <w:highlight w:val="yellow"/>
          <w:lang w:val="es-CL"/>
        </w:rPr>
        <w:br/>
        <w:t>(1) RED SALUD, (2) PROGRAMA DE CIRUGIA GENERAL PONTIFICIA UNIVERSIDAD CATOLICA DE CHILE</w:t>
      </w:r>
    </w:p>
    <w:p w14:paraId="6EA760A4" w14:textId="77777777" w:rsidR="0060478D" w:rsidRPr="00DA32D6" w:rsidRDefault="00344174">
      <w:pPr>
        <w:rPr>
          <w:lang w:val="es-CL"/>
        </w:rPr>
      </w:pPr>
      <w:r w:rsidRPr="00DA32D6">
        <w:rPr>
          <w:highlight w:val="yellow"/>
          <w:lang w:val="es-CL"/>
        </w:rPr>
        <w:t>22. MANEJO MÍNIMAMENTE INVASIVO DE OBSTRUCCIÓN MALIGNA</w:t>
      </w:r>
      <w:r w:rsidRPr="00DA32D6">
        <w:rPr>
          <w:highlight w:val="yellow"/>
          <w:lang w:val="es-CL"/>
        </w:rPr>
        <w:br/>
        <w:t>Eugenio Grasset, Matías Hidalgo</w:t>
      </w:r>
      <w:r w:rsidRPr="00DA32D6">
        <w:rPr>
          <w:highlight w:val="yellow"/>
          <w:lang w:val="es-CL"/>
        </w:rPr>
        <w:br/>
        <w:t>Hospital Luis Tisné Brousse</w:t>
      </w:r>
    </w:p>
    <w:p w14:paraId="263360AD" w14:textId="77777777" w:rsidR="0060478D" w:rsidRPr="00DA32D6" w:rsidRDefault="00344174">
      <w:pPr>
        <w:pStyle w:val="Ttulo1"/>
        <w:rPr>
          <w:lang w:val="es-CL"/>
        </w:rPr>
      </w:pPr>
      <w:r w:rsidRPr="00DA32D6">
        <w:rPr>
          <w:lang w:val="es-CL"/>
        </w:rPr>
        <w:t>7. Esofagogástrico</w:t>
      </w:r>
    </w:p>
    <w:p w14:paraId="1C10924F" w14:textId="77777777" w:rsidR="0060478D" w:rsidRPr="00DA32D6" w:rsidRDefault="00344174">
      <w:pPr>
        <w:rPr>
          <w:lang w:val="es-CL"/>
        </w:rPr>
      </w:pPr>
      <w:r w:rsidRPr="00DA32D6">
        <w:rPr>
          <w:highlight w:val="green"/>
          <w:lang w:val="es-CL"/>
        </w:rPr>
        <w:t>Comentador Dr.</w:t>
      </w:r>
    </w:p>
    <w:p w14:paraId="42C9A2C9" w14:textId="77777777" w:rsidR="0060478D" w:rsidRPr="00DA32D6" w:rsidRDefault="00344174">
      <w:pPr>
        <w:rPr>
          <w:lang w:val="es-CL"/>
        </w:rPr>
      </w:pPr>
      <w:r w:rsidRPr="00DA32D6">
        <w:rPr>
          <w:lang w:val="es-CL"/>
        </w:rPr>
        <w:t>23. TIEMPO TORÁCICO POR VTC EN PRONO DE ESOFAGECTOMÍA POR CÁNCER: TÉCNICA PASO A PASO.</w:t>
      </w:r>
      <w:r w:rsidRPr="00DA32D6">
        <w:rPr>
          <w:lang w:val="es-CL"/>
        </w:rPr>
        <w:br/>
        <w:t xml:space="preserve">Dr. Rodrigo Abularach, Dr. Ramón </w:t>
      </w:r>
      <w:proofErr w:type="gramStart"/>
      <w:r w:rsidRPr="00DA32D6">
        <w:rPr>
          <w:lang w:val="es-CL"/>
        </w:rPr>
        <w:t>Hermosilla,  Dr.</w:t>
      </w:r>
      <w:proofErr w:type="gramEnd"/>
      <w:r w:rsidRPr="00DA32D6">
        <w:rPr>
          <w:lang w:val="es-CL"/>
        </w:rPr>
        <w:t xml:space="preserve"> Cristian Pinto, Dr. Rodrigo Vela,  </w:t>
      </w:r>
      <w:r w:rsidRPr="00DA32D6">
        <w:rPr>
          <w:lang w:val="es-CL"/>
        </w:rPr>
        <w:br/>
        <w:t>Hospital Barros Luco Trudeau</w:t>
      </w:r>
    </w:p>
    <w:p w14:paraId="4C76DACD" w14:textId="77777777" w:rsidR="0060478D" w:rsidRPr="00DA32D6" w:rsidRDefault="00344174">
      <w:pPr>
        <w:rPr>
          <w:lang w:val="es-CL"/>
        </w:rPr>
      </w:pPr>
      <w:r w:rsidRPr="00DA32D6">
        <w:rPr>
          <w:lang w:val="es-CL"/>
        </w:rPr>
        <w:lastRenderedPageBreak/>
        <w:t>24. GASTRECTOMIA TOTAL LAPAROSCOPICA Y RECONSTRUCCION EN Y DE ROUX CON ANASTOMOSIS ESOFAGOYEYUNAL MANUAL. TÉCNICA SIMPLIFICADA CON SUTURA BARBADA.</w:t>
      </w:r>
      <w:r w:rsidRPr="00DA32D6">
        <w:rPr>
          <w:lang w:val="es-CL"/>
        </w:rPr>
        <w:br/>
        <w:t>Daniel Garcia, Matias Orellana, Emilio Morales, Marco Ceroni, Enrique Norero.</w:t>
      </w:r>
      <w:r w:rsidRPr="00DA32D6">
        <w:rPr>
          <w:lang w:val="es-CL"/>
        </w:rPr>
        <w:br/>
        <w:t xml:space="preserve">Equipo de Cirugia Digestiva </w:t>
      </w:r>
      <w:proofErr w:type="spellStart"/>
      <w:r w:rsidRPr="00DA32D6">
        <w:rPr>
          <w:lang w:val="es-CL"/>
        </w:rPr>
        <w:t>Esofagogastrica</w:t>
      </w:r>
      <w:proofErr w:type="spellEnd"/>
      <w:r w:rsidRPr="00DA32D6">
        <w:rPr>
          <w:lang w:val="es-CL"/>
        </w:rPr>
        <w:t xml:space="preserve">. Hospital Sotero del Rio. Servicio de Salud Metropolitano Sur Oriente. Pontificia Universidad </w:t>
      </w:r>
      <w:proofErr w:type="spellStart"/>
      <w:r w:rsidRPr="00DA32D6">
        <w:rPr>
          <w:lang w:val="es-CL"/>
        </w:rPr>
        <w:t>Catolica</w:t>
      </w:r>
      <w:proofErr w:type="spellEnd"/>
      <w:r w:rsidRPr="00DA32D6">
        <w:rPr>
          <w:lang w:val="es-CL"/>
        </w:rPr>
        <w:t xml:space="preserve"> de Chile.</w:t>
      </w:r>
    </w:p>
    <w:p w14:paraId="06B4C5E4" w14:textId="77777777" w:rsidR="0060478D" w:rsidRPr="00DA32D6" w:rsidRDefault="00344174">
      <w:pPr>
        <w:rPr>
          <w:lang w:val="es-CL"/>
        </w:rPr>
      </w:pPr>
      <w:r w:rsidRPr="00DA32D6">
        <w:rPr>
          <w:lang w:val="es-CL"/>
        </w:rPr>
        <w:t>25. TUMOR NEUROENDOCRINO GÁSTRICO Y PANCREÁTICO SINCRÓNICO. GASTRECTOMÍA EN MANGA Y PANCREATECTOMÍA DISTAL EN UN TIEMPO. REPORTE DE CASO.</w:t>
      </w:r>
      <w:r w:rsidRPr="00DA32D6">
        <w:rPr>
          <w:lang w:val="es-CL"/>
        </w:rPr>
        <w:br/>
        <w:t>Felipe  Barnert, Karen Concha, Gustavo Martinez, John Bohle, Erick Castillo</w:t>
      </w:r>
      <w:r w:rsidRPr="00DA32D6">
        <w:rPr>
          <w:lang w:val="es-CL"/>
        </w:rPr>
        <w:br/>
        <w:t>Hospital de Puerto Montt, Universidad San Sebastián.</w:t>
      </w:r>
    </w:p>
    <w:p w14:paraId="60186004" w14:textId="77777777" w:rsidR="0060478D" w:rsidRPr="00DA32D6" w:rsidRDefault="00344174">
      <w:pPr>
        <w:rPr>
          <w:lang w:val="es-CL"/>
        </w:rPr>
      </w:pPr>
      <w:r w:rsidRPr="00DA32D6">
        <w:rPr>
          <w:lang w:val="es-CL"/>
        </w:rPr>
        <w:t>26. ESOFAGECTOMÍA TOTAL USANDO EL NUEVO STAPLER ENDRIVE ZERO</w:t>
      </w:r>
      <w:r w:rsidRPr="00DA32D6">
        <w:rPr>
          <w:lang w:val="es-CL"/>
        </w:rPr>
        <w:br/>
        <w:t>Alberto Sirabo, Michael Schiller, Matías Sosa, Cristóbal Davanzo</w:t>
      </w:r>
      <w:r w:rsidRPr="00DA32D6">
        <w:rPr>
          <w:lang w:val="es-CL"/>
        </w:rPr>
        <w:br/>
        <w:t>IST / Clínica Lo Curro</w:t>
      </w:r>
    </w:p>
    <w:p w14:paraId="22286F64" w14:textId="77777777" w:rsidR="0060478D" w:rsidRPr="00DA32D6" w:rsidRDefault="00344174">
      <w:pPr>
        <w:rPr>
          <w:lang w:val="es-CL"/>
        </w:rPr>
      </w:pPr>
      <w:r w:rsidRPr="00DA32D6">
        <w:rPr>
          <w:lang w:val="es-CL"/>
        </w:rPr>
        <w:t>27. SÍNDROME DE PINZAMIENTO DE ARTERIA MESENTÉRICA SUPERIOR: RESOLUCIÓN LAPAROSCÓPICA.</w:t>
      </w:r>
      <w:r w:rsidRPr="00DA32D6">
        <w:rPr>
          <w:lang w:val="es-CL"/>
        </w:rPr>
        <w:br/>
        <w:t>Luis Barra L., Víctor Molina G., Luis Fonseca R., Cristóbal Azocar B.</w:t>
      </w:r>
      <w:r w:rsidRPr="00DA32D6">
        <w:rPr>
          <w:lang w:val="es-CL"/>
        </w:rPr>
        <w:br/>
        <w:t>Hospital Doctor Hernán Henríquez Aravena Temuco.</w:t>
      </w:r>
    </w:p>
    <w:p w14:paraId="0446256D" w14:textId="77777777" w:rsidR="0060478D" w:rsidRPr="00DA32D6" w:rsidRDefault="00344174">
      <w:pPr>
        <w:rPr>
          <w:lang w:val="es-CL"/>
        </w:rPr>
      </w:pPr>
      <w:r w:rsidRPr="00DA32D6">
        <w:rPr>
          <w:lang w:val="es-CL"/>
        </w:rPr>
        <w:t xml:space="preserve">28. ENUCLEACIÓN DE LEIOMIOMA DE LA UNIÓN GASTROESOFÁGICA POR LAPAROSCOPÍA. UNA ALTERNATIVA CONSERVADORA EN UNA LOCALIZACIÓN DIFÍCIL. </w:t>
      </w:r>
      <w:r w:rsidRPr="00DA32D6">
        <w:rPr>
          <w:lang w:val="es-CL"/>
        </w:rPr>
        <w:br/>
        <w:t>Gabriela Ochoa S, Ignacio Soto C, Lucía Cortés S, Carlos Carcamo I</w:t>
      </w:r>
      <w:r w:rsidRPr="00DA32D6">
        <w:rPr>
          <w:lang w:val="es-CL"/>
        </w:rPr>
        <w:br/>
        <w:t>Hospital Base Valdivia</w:t>
      </w:r>
    </w:p>
    <w:p w14:paraId="12166EC3" w14:textId="77777777" w:rsidR="0060478D" w:rsidRPr="00DA32D6" w:rsidRDefault="00344174">
      <w:pPr>
        <w:rPr>
          <w:lang w:val="es-CL"/>
        </w:rPr>
      </w:pPr>
      <w:r w:rsidRPr="00DA32D6">
        <w:rPr>
          <w:lang w:val="es-CL"/>
        </w:rPr>
        <w:t>29. RESECCIÓN DE LEIOMIOMA ESOFÁGICO POR VIDEOTORACOSCOPÍA</w:t>
      </w:r>
      <w:r w:rsidRPr="00DA32D6">
        <w:rPr>
          <w:lang w:val="es-CL"/>
        </w:rPr>
        <w:br/>
        <w:t>Marcelo Santelices B. Carlo Marino C. César Muñoz C. Carlos Varela V. Gabriela Coronado T.</w:t>
      </w:r>
      <w:r w:rsidRPr="00DA32D6">
        <w:rPr>
          <w:lang w:val="es-CL"/>
        </w:rPr>
        <w:br/>
        <w:t>Hospital Regional de Talca</w:t>
      </w:r>
    </w:p>
    <w:p w14:paraId="01A3F01B" w14:textId="77777777" w:rsidR="0060478D" w:rsidRPr="00DA32D6" w:rsidRDefault="00344174">
      <w:pPr>
        <w:rPr>
          <w:lang w:val="es-CL"/>
        </w:rPr>
      </w:pPr>
      <w:r w:rsidRPr="00DA32D6">
        <w:rPr>
          <w:lang w:val="es-CL"/>
        </w:rPr>
        <w:t>30. ESOFAGECTOMÍA TOTAL MÍNIMAMENTE INVASIVA TRANSTORÁCICA EN SEMIPRONO CON ASCENSO GÁSTRICO (TÉCNICA DE MCKEOWN) CON USO DE VERDE DE INDOCIANINA</w:t>
      </w:r>
      <w:r w:rsidRPr="00DA32D6">
        <w:rPr>
          <w:lang w:val="es-CL"/>
        </w:rPr>
        <w:br/>
        <w:t xml:space="preserve">Autores: Francisco Rodríguez V.1,3; Iván Núñez Q.1,3; Fernanda </w:t>
      </w:r>
      <w:proofErr w:type="spellStart"/>
      <w:r w:rsidRPr="00DA32D6">
        <w:rPr>
          <w:lang w:val="es-CL"/>
        </w:rPr>
        <w:t>Häberle</w:t>
      </w:r>
      <w:proofErr w:type="spellEnd"/>
      <w:r w:rsidRPr="00DA32D6">
        <w:rPr>
          <w:lang w:val="es-CL"/>
        </w:rPr>
        <w:t xml:space="preserve"> O.1,2; Rubén Lima F.1; María Rodríguez T.2; Sebastián Fuentes V.2; </w:t>
      </w:r>
      <w:proofErr w:type="spellStart"/>
      <w:r w:rsidRPr="00DA32D6">
        <w:rPr>
          <w:lang w:val="es-CL"/>
        </w:rPr>
        <w:t>Marysol</w:t>
      </w:r>
      <w:proofErr w:type="spellEnd"/>
      <w:r w:rsidRPr="00DA32D6">
        <w:rPr>
          <w:lang w:val="es-CL"/>
        </w:rPr>
        <w:t xml:space="preserve"> Alejo Q.2; Felipe Valenzuela M.2; Abelino Jara N.2; Enrique Norero M4.</w:t>
      </w:r>
      <w:r w:rsidRPr="00DA32D6">
        <w:rPr>
          <w:lang w:val="es-CL"/>
        </w:rPr>
        <w:br/>
        <w:t>1Servicio de Cirugía Hospital de La Serena; 2Facultad de Medicina Universidad Católica del Norte; 3Facultad de Medicina Universidad del Alba; 4Servicio de Cirugía Hospital Dr. Sótero del Río.</w:t>
      </w:r>
    </w:p>
    <w:p w14:paraId="093EF74E" w14:textId="77777777" w:rsidR="0060478D" w:rsidRPr="00DA32D6" w:rsidRDefault="00344174">
      <w:pPr>
        <w:rPr>
          <w:lang w:val="es-CL"/>
        </w:rPr>
      </w:pPr>
      <w:r w:rsidRPr="00DA32D6">
        <w:rPr>
          <w:lang w:val="es-CL"/>
        </w:rPr>
        <w:t>31. DISECCIÓN SUBMUCOSA INTRAGÁSTRICA LAPAROSCÓPICA</w:t>
      </w:r>
      <w:r w:rsidRPr="00DA32D6">
        <w:rPr>
          <w:lang w:val="es-CL"/>
        </w:rPr>
        <w:br/>
        <w:t>José Luis Quezada, Felipe Farfán, Ignacio Obaid, Paula Fluxá</w:t>
      </w:r>
      <w:r w:rsidRPr="00DA32D6">
        <w:rPr>
          <w:lang w:val="es-CL"/>
        </w:rPr>
        <w:br/>
        <w:t xml:space="preserve">Hospital del Salvador, Clínica </w:t>
      </w:r>
      <w:proofErr w:type="spellStart"/>
      <w:r w:rsidRPr="00DA32D6">
        <w:rPr>
          <w:lang w:val="es-CL"/>
        </w:rPr>
        <w:t>Bupa</w:t>
      </w:r>
      <w:proofErr w:type="spellEnd"/>
      <w:r w:rsidRPr="00DA32D6">
        <w:rPr>
          <w:lang w:val="es-CL"/>
        </w:rPr>
        <w:t xml:space="preserve"> Stgo.</w:t>
      </w:r>
    </w:p>
    <w:p w14:paraId="4FA2275B" w14:textId="77777777" w:rsidR="0060478D" w:rsidRPr="00DA32D6" w:rsidRDefault="00344174">
      <w:pPr>
        <w:pStyle w:val="Ttulo1"/>
        <w:rPr>
          <w:lang w:val="es-CL"/>
        </w:rPr>
      </w:pPr>
      <w:r w:rsidRPr="00DA32D6">
        <w:rPr>
          <w:lang w:val="es-CL"/>
        </w:rPr>
        <w:t>8. Hepatobiliar</w:t>
      </w:r>
    </w:p>
    <w:p w14:paraId="1ACC9FFF" w14:textId="77777777" w:rsidR="0060478D" w:rsidRPr="00DA32D6" w:rsidRDefault="00344174">
      <w:pPr>
        <w:rPr>
          <w:lang w:val="es-CL"/>
        </w:rPr>
      </w:pPr>
      <w:r w:rsidRPr="00DA32D6">
        <w:rPr>
          <w:highlight w:val="green"/>
          <w:lang w:val="es-CL"/>
        </w:rPr>
        <w:t>Comentador Dr.</w:t>
      </w:r>
    </w:p>
    <w:p w14:paraId="3722B1D5" w14:textId="77777777" w:rsidR="0060478D" w:rsidRPr="00DA32D6" w:rsidRDefault="00344174">
      <w:pPr>
        <w:rPr>
          <w:lang w:val="es-CL"/>
        </w:rPr>
      </w:pPr>
      <w:r w:rsidRPr="00DA32D6">
        <w:rPr>
          <w:lang w:val="es-CL"/>
        </w:rPr>
        <w:lastRenderedPageBreak/>
        <w:t xml:space="preserve">32. REPARACIÓN LAPAROSCÓPICA DE LESIÓN DE VÍA BILIAR HANNOVER D4 </w:t>
      </w:r>
      <w:r w:rsidRPr="00DA32D6">
        <w:rPr>
          <w:lang w:val="es-CL"/>
        </w:rPr>
        <w:br/>
        <w:t>Omar Orellana E., María José Higueras, Katrina Lolas T., Alexander Saure M., Sebastian Sapiain, Deycies Gaete.</w:t>
      </w:r>
      <w:r w:rsidRPr="00DA32D6">
        <w:rPr>
          <w:lang w:val="es-CL"/>
        </w:rPr>
        <w:br/>
        <w:t xml:space="preserve">Departamento de Cirugía del Hospital Clínico U de Chile  / Servicio de Cirugia Hospital San Juan de Dios </w:t>
      </w:r>
    </w:p>
    <w:p w14:paraId="490D1B0F" w14:textId="77777777" w:rsidR="0060478D" w:rsidRPr="00DA32D6" w:rsidRDefault="00344174">
      <w:pPr>
        <w:rPr>
          <w:lang w:val="es-CL"/>
        </w:rPr>
      </w:pPr>
      <w:r w:rsidRPr="00DA32D6">
        <w:rPr>
          <w:lang w:val="es-CL"/>
        </w:rPr>
        <w:t>33. QUIMIOTERAPIA INTRAPERITONEAL PRESURIZADA EN AEROSOL (PIPAC) EN CARCINOMATOSIS POR CÁNCER DE PÁNCREAS.</w:t>
      </w:r>
      <w:r w:rsidRPr="00DA32D6">
        <w:rPr>
          <w:lang w:val="es-CL"/>
        </w:rPr>
        <w:br/>
        <w:t>Mario Uribe, Carlos García, Robin Álvarez.</w:t>
      </w:r>
      <w:r w:rsidRPr="00DA32D6">
        <w:rPr>
          <w:lang w:val="es-CL"/>
        </w:rPr>
        <w:br/>
        <w:t>Clínica MEDS.</w:t>
      </w:r>
    </w:p>
    <w:p w14:paraId="16D3F0C2" w14:textId="77777777" w:rsidR="0060478D" w:rsidRPr="00DA32D6" w:rsidRDefault="00344174">
      <w:pPr>
        <w:rPr>
          <w:lang w:val="es-CL"/>
        </w:rPr>
      </w:pPr>
      <w:r w:rsidRPr="00DA32D6">
        <w:rPr>
          <w:lang w:val="es-CL"/>
        </w:rPr>
        <w:t>34. TÉCNICA QUIRÚRGICA: HEPATECTOMÍA IZQUIERDA LAPAROSCÓPICA CON ABORDAJE PEDICULAR</w:t>
      </w:r>
      <w:r w:rsidRPr="00DA32D6">
        <w:rPr>
          <w:lang w:val="es-CL"/>
        </w:rPr>
        <w:br/>
        <w:t>Felipe Barnert, Karen Concha, John Bohle, Erick Castillo</w:t>
      </w:r>
      <w:r w:rsidRPr="00DA32D6">
        <w:rPr>
          <w:lang w:val="es-CL"/>
        </w:rPr>
        <w:br/>
        <w:t>Hospital de Puerto Montt, Universidad San Sebastián.</w:t>
      </w:r>
    </w:p>
    <w:p w14:paraId="5BC801F1" w14:textId="77777777" w:rsidR="0060478D" w:rsidRPr="00DA32D6" w:rsidRDefault="00344174">
      <w:pPr>
        <w:rPr>
          <w:lang w:val="es-CL"/>
        </w:rPr>
      </w:pPr>
      <w:r w:rsidRPr="00DA32D6">
        <w:rPr>
          <w:lang w:val="es-CL"/>
        </w:rPr>
        <w:t>35. HEMORRAGIA DIGESTIVA ALTA POST HEPÁTICO-YEYUNO ANASTOMOSIS. RESOLUCIÓN HÍBRIDA DE UNA COMPLICACIÓN INFRECUENTE.</w:t>
      </w:r>
      <w:r w:rsidRPr="00DA32D6">
        <w:rPr>
          <w:lang w:val="es-CL"/>
        </w:rPr>
        <w:br/>
        <w:t>Bettina Guijón, Felipe Castillo, César Serrano, Hugo Veis.</w:t>
      </w:r>
      <w:r w:rsidRPr="00DA32D6">
        <w:rPr>
          <w:lang w:val="es-CL"/>
        </w:rPr>
        <w:br/>
        <w:t>Hospital Padre Hurtado</w:t>
      </w:r>
    </w:p>
    <w:p w14:paraId="22FF4E9F" w14:textId="77777777" w:rsidR="0060478D" w:rsidRPr="00DA32D6" w:rsidRDefault="00344174">
      <w:pPr>
        <w:rPr>
          <w:lang w:val="es-CL"/>
        </w:rPr>
      </w:pPr>
      <w:r w:rsidRPr="00DA32D6">
        <w:rPr>
          <w:lang w:val="es-CL"/>
        </w:rPr>
        <w:t>36. REPARACIÓN DE LESIÓN DE VÍA BILIAR ROBOT ASISTIDA CON SISTEMA DA VINCI X R</w:t>
      </w:r>
      <w:r w:rsidRPr="00DA32D6">
        <w:rPr>
          <w:lang w:val="es-CL"/>
        </w:rPr>
        <w:br/>
        <w:t>Elías Arroyo A, Guillermo Martínez S, Ignacio Miranda C Carlos García C</w:t>
      </w:r>
      <w:r w:rsidRPr="00DA32D6">
        <w:rPr>
          <w:lang w:val="es-CL"/>
        </w:rPr>
        <w:br/>
        <w:t>Hospital Clínico San Borja Arriarán</w:t>
      </w:r>
    </w:p>
    <w:p w14:paraId="3777FBF5" w14:textId="77777777" w:rsidR="0060478D" w:rsidRPr="00DA32D6" w:rsidRDefault="00344174">
      <w:pPr>
        <w:rPr>
          <w:lang w:val="es-CL"/>
        </w:rPr>
      </w:pPr>
      <w:r w:rsidRPr="00DA32D6">
        <w:rPr>
          <w:lang w:val="es-CL"/>
        </w:rPr>
        <w:t>37. GASTRO YEYUNOANASTOMOSIS AL ASA BILIAR PARA ACCESO ENDOSCÓPICO EN PACIENTES CON ANTECEDENTES DE DERIVACIÓN BILIODIGESTIVA</w:t>
      </w:r>
      <w:r w:rsidRPr="00DA32D6">
        <w:rPr>
          <w:lang w:val="es-CL"/>
        </w:rPr>
        <w:br/>
        <w:t xml:space="preserve">Mónica Rondón </w:t>
      </w:r>
      <w:proofErr w:type="gramStart"/>
      <w:r w:rsidRPr="00DA32D6">
        <w:rPr>
          <w:lang w:val="es-CL"/>
        </w:rPr>
        <w:t>Rodríguez ,</w:t>
      </w:r>
      <w:proofErr w:type="gramEnd"/>
      <w:r w:rsidRPr="00DA32D6">
        <w:rPr>
          <w:lang w:val="es-CL"/>
        </w:rPr>
        <w:t xml:space="preserve"> Nasser Eluzen G, Daniel Segovia M, Barbara Carreño M, Cristian Romero B, Jose Siccha E, Bruno Solari V, Barbara Silva P.</w:t>
      </w:r>
      <w:r w:rsidRPr="00DA32D6">
        <w:rPr>
          <w:lang w:val="es-CL"/>
        </w:rPr>
        <w:br/>
        <w:t>UNIVERSIDAD DE ANTOFAGASTA - HOSPITAL REGIONAL DE ANTOFAGASTA</w:t>
      </w:r>
    </w:p>
    <w:p w14:paraId="1109C9D0" w14:textId="77777777" w:rsidR="0060478D" w:rsidRPr="00DA32D6" w:rsidRDefault="00344174">
      <w:pPr>
        <w:rPr>
          <w:lang w:val="es-CL"/>
        </w:rPr>
      </w:pPr>
      <w:r w:rsidRPr="00DA32D6">
        <w:rPr>
          <w:lang w:val="es-CL"/>
        </w:rPr>
        <w:t>38. HEPATICOYEYUNO ANASTOMOSIS LAPAROSCÓPICA POR LESIÓN DE VÍA BILIAR STRASBERG E2</w:t>
      </w:r>
      <w:r w:rsidRPr="00DA32D6">
        <w:rPr>
          <w:lang w:val="es-CL"/>
        </w:rPr>
        <w:br/>
      </w:r>
      <w:proofErr w:type="spellStart"/>
      <w:r w:rsidRPr="00DA32D6">
        <w:rPr>
          <w:lang w:val="es-CL"/>
        </w:rPr>
        <w:t>Zeyuan</w:t>
      </w:r>
      <w:proofErr w:type="spellEnd"/>
      <w:r w:rsidRPr="00DA32D6">
        <w:rPr>
          <w:lang w:val="es-CL"/>
        </w:rPr>
        <w:t xml:space="preserve"> Zhang, Samuel Balmaceda, Caterina Contreras </w:t>
      </w:r>
      <w:proofErr w:type="spellStart"/>
      <w:r w:rsidRPr="00DA32D6">
        <w:rPr>
          <w:lang w:val="es-CL"/>
        </w:rPr>
        <w:t>Bertolo</w:t>
      </w:r>
      <w:proofErr w:type="spellEnd"/>
      <w:r w:rsidRPr="00DA32D6">
        <w:rPr>
          <w:lang w:val="es-CL"/>
        </w:rPr>
        <w:t xml:space="preserve">, Rubén Ávila Sepúlveda, Andres Marambio </w:t>
      </w:r>
      <w:proofErr w:type="spellStart"/>
      <w:r w:rsidRPr="00DA32D6">
        <w:rPr>
          <w:lang w:val="es-CL"/>
        </w:rPr>
        <w:t>Granic</w:t>
      </w:r>
      <w:proofErr w:type="spellEnd"/>
      <w:r w:rsidRPr="00DA32D6">
        <w:rPr>
          <w:lang w:val="es-CL"/>
        </w:rPr>
        <w:t>, Pedro Soto Gajardo</w:t>
      </w:r>
      <w:r w:rsidRPr="00DA32D6">
        <w:rPr>
          <w:lang w:val="es-CL"/>
        </w:rPr>
        <w:br/>
        <w:t>Universidad de los Andes, Hospital de la Florida Dra. Eloísa Díaz Insunza</w:t>
      </w:r>
    </w:p>
    <w:p w14:paraId="3F8FE1F1" w14:textId="77777777" w:rsidR="0060478D" w:rsidRPr="00DA32D6" w:rsidRDefault="00344174">
      <w:pPr>
        <w:pStyle w:val="Ttulo1"/>
        <w:rPr>
          <w:lang w:val="es-CL"/>
        </w:rPr>
      </w:pPr>
      <w:r w:rsidRPr="00DA32D6">
        <w:rPr>
          <w:lang w:val="es-CL"/>
        </w:rPr>
        <w:t>9. Hernias</w:t>
      </w:r>
    </w:p>
    <w:p w14:paraId="0DDBA8EE" w14:textId="77777777" w:rsidR="0060478D" w:rsidRPr="00DA32D6" w:rsidRDefault="00344174">
      <w:pPr>
        <w:rPr>
          <w:lang w:val="es-CL"/>
        </w:rPr>
      </w:pPr>
      <w:r w:rsidRPr="00DA32D6">
        <w:rPr>
          <w:highlight w:val="green"/>
          <w:lang w:val="es-CL"/>
        </w:rPr>
        <w:t>Comentador Dr.</w:t>
      </w:r>
    </w:p>
    <w:p w14:paraId="3EEC65CA" w14:textId="77777777" w:rsidR="0060478D" w:rsidRPr="00DA32D6" w:rsidRDefault="00344174">
      <w:pPr>
        <w:rPr>
          <w:lang w:val="es-CL"/>
        </w:rPr>
      </w:pPr>
      <w:r w:rsidRPr="00DA32D6">
        <w:rPr>
          <w:lang w:val="es-CL"/>
        </w:rPr>
        <w:t>39. HERNIA DE GARENGEOT. UNA RARA PRESENTACIÓN DE APENDICITIS AGUDA</w:t>
      </w:r>
      <w:r w:rsidRPr="00DA32D6">
        <w:rPr>
          <w:lang w:val="es-CL"/>
        </w:rPr>
        <w:br/>
        <w:t>Juan Maturana Arancibia 1. Macarena Vallejos Castillo 2</w:t>
      </w:r>
      <w:r w:rsidRPr="00DA32D6">
        <w:rPr>
          <w:lang w:val="es-CL"/>
        </w:rPr>
        <w:br/>
        <w:t>Hospital Juan Noé Crevani</w:t>
      </w:r>
    </w:p>
    <w:p w14:paraId="0E09BA1F" w14:textId="77777777" w:rsidR="0060478D" w:rsidRPr="00DA32D6" w:rsidRDefault="00344174">
      <w:pPr>
        <w:rPr>
          <w:lang w:val="es-CL"/>
        </w:rPr>
      </w:pPr>
      <w:r w:rsidRPr="00DA32D6">
        <w:rPr>
          <w:lang w:val="es-CL"/>
        </w:rPr>
        <w:lastRenderedPageBreak/>
        <w:t>40. HERNIA DE AMYAND CONCOMITANTE CON VEJIGA EN SACO HERNIARIO, ABORDAJE TRANSPERITONEAL CON VIDEO, A PROPÓSITO DE UN CASO.</w:t>
      </w:r>
      <w:r w:rsidRPr="00DA32D6">
        <w:rPr>
          <w:lang w:val="es-CL"/>
        </w:rPr>
        <w:br/>
        <w:t xml:space="preserve">Andrés Reyes B, Rocío Vera P. </w:t>
      </w:r>
      <w:r w:rsidRPr="00DA32D6">
        <w:rPr>
          <w:lang w:val="es-CL"/>
        </w:rPr>
        <w:br/>
        <w:t>Hospital San Juan de Dios</w:t>
      </w:r>
    </w:p>
    <w:p w14:paraId="2635F288" w14:textId="77777777" w:rsidR="0060478D" w:rsidRPr="00DA32D6" w:rsidRDefault="00344174">
      <w:pPr>
        <w:rPr>
          <w:lang w:val="es-CL"/>
        </w:rPr>
      </w:pPr>
      <w:r w:rsidRPr="00DA32D6">
        <w:rPr>
          <w:lang w:val="es-CL"/>
        </w:rPr>
        <w:t xml:space="preserve">41. REPARACIÓN DE HERNIA HIATAL CON HUGO-RAS   </w:t>
      </w:r>
      <w:r w:rsidRPr="00DA32D6">
        <w:rPr>
          <w:lang w:val="es-CL"/>
        </w:rPr>
        <w:br/>
        <w:t>Maria Jesus Irarrazaval, Sergio Riveros, Milenko Grimoldi, Fernando Crovari, Fernando Pimentel, Nicolas Quezada</w:t>
      </w:r>
      <w:r w:rsidRPr="00DA32D6">
        <w:rPr>
          <w:lang w:val="es-CL"/>
        </w:rPr>
        <w:br/>
        <w:t>Pontificia Universidad Católica de Chile</w:t>
      </w:r>
    </w:p>
    <w:p w14:paraId="7EA618E1" w14:textId="77777777" w:rsidR="0060478D" w:rsidRPr="00DA32D6" w:rsidRDefault="00344174">
      <w:pPr>
        <w:rPr>
          <w:lang w:val="es-CL"/>
        </w:rPr>
      </w:pPr>
      <w:r w:rsidRPr="00DA32D6">
        <w:rPr>
          <w:lang w:val="es-CL"/>
        </w:rPr>
        <w:t>42. HERNIA DE SPIEGEL, HERNIOPLASTÍA ROBOT ASISTIDA CON SISTEMA DA VINCI X R</w:t>
      </w:r>
      <w:r w:rsidRPr="00DA32D6">
        <w:rPr>
          <w:lang w:val="es-CL"/>
        </w:rPr>
        <w:br/>
        <w:t>Elías Arroyo A, Guillermo Martínez S, Ignacio Miranda C, Arantxa García A, Nicolás Retamal C, Carlos García C</w:t>
      </w:r>
      <w:r w:rsidRPr="00DA32D6">
        <w:rPr>
          <w:lang w:val="es-CL"/>
        </w:rPr>
        <w:br/>
        <w:t>Hospital Clínico San Borja Arriarán</w:t>
      </w:r>
    </w:p>
    <w:p w14:paraId="451568E6" w14:textId="77777777" w:rsidR="0060478D" w:rsidRPr="00DA32D6" w:rsidRDefault="00344174">
      <w:pPr>
        <w:pStyle w:val="Ttulo1"/>
        <w:rPr>
          <w:lang w:val="es-CL"/>
        </w:rPr>
      </w:pPr>
      <w:r w:rsidRPr="00DA32D6">
        <w:rPr>
          <w:lang w:val="es-CL"/>
        </w:rPr>
        <w:t>10. Simulación, educación</w:t>
      </w:r>
    </w:p>
    <w:p w14:paraId="61660E74" w14:textId="77777777" w:rsidR="0060478D" w:rsidRPr="00DA32D6" w:rsidRDefault="00344174">
      <w:pPr>
        <w:rPr>
          <w:lang w:val="es-CL"/>
        </w:rPr>
      </w:pPr>
      <w:r w:rsidRPr="00DA32D6">
        <w:rPr>
          <w:highlight w:val="green"/>
          <w:lang w:val="es-CL"/>
        </w:rPr>
        <w:t>Comentador Dr.</w:t>
      </w:r>
    </w:p>
    <w:p w14:paraId="23455C3F" w14:textId="77777777" w:rsidR="0060478D" w:rsidRPr="00DA32D6" w:rsidRDefault="00344174">
      <w:pPr>
        <w:rPr>
          <w:lang w:val="es-CL"/>
        </w:rPr>
      </w:pPr>
      <w:r w:rsidRPr="00DA32D6">
        <w:rPr>
          <w:lang w:val="es-CL"/>
        </w:rPr>
        <w:t>43. USO DE INTELIGENCIA ARTIFICIAL PARA MEJORAR LA CALIDAD DE LA RETROALIMENTACIÓN EN ENTORNOS DIGITALES</w:t>
      </w:r>
      <w:r w:rsidRPr="00DA32D6">
        <w:rPr>
          <w:lang w:val="es-CL"/>
        </w:rPr>
        <w:br/>
        <w:t xml:space="preserve">Diego Sanhueza, Sofía Abedrapo, Maria Elena Vial, Cristián Jarry, Fran </w:t>
      </w:r>
      <w:proofErr w:type="spellStart"/>
      <w:r w:rsidRPr="00DA32D6">
        <w:rPr>
          <w:lang w:val="es-CL"/>
        </w:rPr>
        <w:t>Rammsy</w:t>
      </w:r>
      <w:proofErr w:type="spellEnd"/>
      <w:r w:rsidRPr="00DA32D6">
        <w:rPr>
          <w:lang w:val="es-CL"/>
        </w:rPr>
        <w:t xml:space="preserve"> Ignacio </w:t>
      </w:r>
      <w:proofErr w:type="gramStart"/>
      <w:r w:rsidRPr="00DA32D6">
        <w:rPr>
          <w:lang w:val="es-CL"/>
        </w:rPr>
        <w:t>Villagrán,  Gabriel</w:t>
      </w:r>
      <w:proofErr w:type="gramEnd"/>
      <w:r w:rsidRPr="00DA32D6">
        <w:rPr>
          <w:lang w:val="es-CL"/>
        </w:rPr>
        <w:t xml:space="preserve"> Escalona, Julian Varas.</w:t>
      </w:r>
      <w:r w:rsidRPr="00DA32D6">
        <w:rPr>
          <w:lang w:val="es-CL"/>
        </w:rPr>
        <w:br/>
        <w:t>Centro de Simulación y Cirugía Experimental Pontificia Universidad Católica de Chile</w:t>
      </w:r>
    </w:p>
    <w:p w14:paraId="36F0AA23" w14:textId="77777777" w:rsidR="0060478D" w:rsidRPr="00DA32D6" w:rsidRDefault="00344174">
      <w:pPr>
        <w:pStyle w:val="Ttulo1"/>
        <w:rPr>
          <w:lang w:val="es-CL"/>
        </w:rPr>
      </w:pPr>
      <w:r w:rsidRPr="00DA32D6">
        <w:rPr>
          <w:lang w:val="es-CL"/>
        </w:rPr>
        <w:t>11. Tórax</w:t>
      </w:r>
    </w:p>
    <w:p w14:paraId="49BBE4F8" w14:textId="77777777" w:rsidR="0060478D" w:rsidRPr="00DA32D6" w:rsidRDefault="00344174">
      <w:pPr>
        <w:rPr>
          <w:lang w:val="es-CL"/>
        </w:rPr>
      </w:pPr>
      <w:r w:rsidRPr="00DA32D6">
        <w:rPr>
          <w:highlight w:val="green"/>
          <w:lang w:val="es-CL"/>
        </w:rPr>
        <w:t>Comentador Dr.</w:t>
      </w:r>
    </w:p>
    <w:p w14:paraId="484BD948" w14:textId="77777777" w:rsidR="0060478D" w:rsidRPr="00DA32D6" w:rsidRDefault="00344174">
      <w:pPr>
        <w:rPr>
          <w:lang w:val="es-CL"/>
        </w:rPr>
      </w:pPr>
      <w:r w:rsidRPr="00DA32D6">
        <w:rPr>
          <w:lang w:val="es-CL"/>
        </w:rPr>
        <w:t>44. LIGADURA CONDUCTO TORÁCICO ROBÓTICA GUIADA CON VERDE INDOCIANINA</w:t>
      </w:r>
      <w:r w:rsidRPr="00DA32D6">
        <w:rPr>
          <w:lang w:val="es-CL"/>
        </w:rPr>
        <w:br/>
        <w:t>David Lazo P. Gonzalo Contreras H. Huáscar Rodríguez G. Javier Vega S. Roberto Rodríguez P. Felipe Undurraga M.</w:t>
      </w:r>
      <w:r w:rsidRPr="00DA32D6">
        <w:rPr>
          <w:lang w:val="es-CL"/>
        </w:rPr>
        <w:br/>
        <w:t>Hospital Clínico San Borja Arriarán</w:t>
      </w:r>
    </w:p>
    <w:p w14:paraId="20DB7B2C" w14:textId="77777777" w:rsidR="0060478D" w:rsidRPr="00DA32D6" w:rsidRDefault="00344174">
      <w:pPr>
        <w:rPr>
          <w:lang w:val="es-CL"/>
        </w:rPr>
      </w:pPr>
      <w:r w:rsidRPr="00DA32D6">
        <w:rPr>
          <w:lang w:val="es-CL"/>
        </w:rPr>
        <w:t>45. TÉCNICA QUIRÚRGICA: RESECCIÓN DE CONDROSARCOMA ESTERNAL</w:t>
      </w:r>
      <w:r w:rsidRPr="00DA32D6">
        <w:rPr>
          <w:lang w:val="es-CL"/>
        </w:rPr>
        <w:br/>
        <w:t>Valentina Cabrera, Camilo Cavalla, Maria Cecilia Palacios, Maria jose Mendoza</w:t>
      </w:r>
      <w:r w:rsidRPr="00DA32D6">
        <w:rPr>
          <w:lang w:val="es-CL"/>
        </w:rPr>
        <w:br/>
        <w:t xml:space="preserve">Hospital Naval Almirante </w:t>
      </w:r>
      <w:proofErr w:type="spellStart"/>
      <w:r w:rsidRPr="00DA32D6">
        <w:rPr>
          <w:lang w:val="es-CL"/>
        </w:rPr>
        <w:t>Nef</w:t>
      </w:r>
      <w:proofErr w:type="spellEnd"/>
    </w:p>
    <w:p w14:paraId="1F10FC8F" w14:textId="77777777" w:rsidR="0060478D" w:rsidRPr="00DA32D6" w:rsidRDefault="00344174">
      <w:pPr>
        <w:rPr>
          <w:lang w:val="es-CL"/>
        </w:rPr>
      </w:pPr>
      <w:r w:rsidRPr="00DA32D6">
        <w:rPr>
          <w:lang w:val="es-CL"/>
        </w:rPr>
        <w:t>46. NEUROFIBROMA DE MEDIASTINO</w:t>
      </w:r>
      <w:r w:rsidRPr="00DA32D6">
        <w:rPr>
          <w:lang w:val="es-CL"/>
        </w:rPr>
        <w:br/>
        <w:t>Daniel Mella Sánchez, José Rocabado Miranda, Juan Pablo Henríquez Escudero, Cristian González Collao</w:t>
      </w:r>
      <w:r w:rsidRPr="00DA32D6">
        <w:rPr>
          <w:lang w:val="es-CL"/>
        </w:rPr>
        <w:br/>
        <w:t xml:space="preserve">Hospital Eduardo Pereira </w:t>
      </w:r>
    </w:p>
    <w:p w14:paraId="69B5CEEA" w14:textId="77777777" w:rsidR="0060478D" w:rsidRPr="00DA32D6" w:rsidRDefault="00344174">
      <w:pPr>
        <w:rPr>
          <w:lang w:val="es-CL"/>
        </w:rPr>
      </w:pPr>
      <w:r w:rsidRPr="00DA32D6">
        <w:rPr>
          <w:lang w:val="es-CL"/>
        </w:rPr>
        <w:t>47. DESCENTRALIZACIÓN DE LA CIRUGÍA EN CHILE: PRIMERA LOBECTOMÍA EN MANGUITO CON VERDE INDOCIANINA DEL HOSPITAL REGIONAL DE TALCA</w:t>
      </w:r>
      <w:r w:rsidRPr="00DA32D6">
        <w:rPr>
          <w:lang w:val="es-CL"/>
        </w:rPr>
        <w:br/>
        <w:t xml:space="preserve">María José Muñoz U, Fernanda Urrea C, María Nelly Muñoz U, Barbara Paredes P, José </w:t>
      </w:r>
      <w:r w:rsidRPr="00DA32D6">
        <w:rPr>
          <w:lang w:val="es-CL"/>
        </w:rPr>
        <w:lastRenderedPageBreak/>
        <w:t xml:space="preserve">Miguel Barrientos V, Jenny Colmenares F, Lorena Pérez S, Marcelo Santelices B.  </w:t>
      </w:r>
      <w:r w:rsidRPr="00DA32D6">
        <w:rPr>
          <w:lang w:val="es-CL"/>
        </w:rPr>
        <w:br/>
        <w:t>Hospital Regional De Talca, Chile. Servicio de Cirugía.</w:t>
      </w:r>
    </w:p>
    <w:p w14:paraId="7ECFE675" w14:textId="77777777" w:rsidR="0060478D" w:rsidRPr="00DA32D6" w:rsidRDefault="00344174">
      <w:pPr>
        <w:rPr>
          <w:lang w:val="es-CL"/>
        </w:rPr>
      </w:pPr>
      <w:r w:rsidRPr="00DA32D6">
        <w:rPr>
          <w:lang w:val="es-CL"/>
        </w:rPr>
        <w:t>48. ABORDAJE QUIRÚRGICO EN DOS TIEMPOS DE TUMOR DE MEDIASTINO POSTERIOR CON EXTENSIÓN CERVICAL, LIPOSARCOMA DE MEDIASTINO EN EL HOSPITAL REGIONAL DE TALCA.</w:t>
      </w:r>
      <w:r w:rsidRPr="00DA32D6">
        <w:rPr>
          <w:lang w:val="es-CL"/>
        </w:rPr>
        <w:br/>
        <w:t xml:space="preserve">Fernanda Urrea C, María José Muñoz U, María Nelly Muñoz U, Barbara Paredes P, Gabriela Segura D, Catherin Marulanda S, José Miguel Barrientos V, Jenny Colmenares F, Lorena Pérez S, Marcelo Santelices B.  </w:t>
      </w:r>
      <w:r w:rsidRPr="00DA32D6">
        <w:rPr>
          <w:lang w:val="es-CL"/>
        </w:rPr>
        <w:br/>
        <w:t>Hospital Regional De Talca, Chile. Servicio de Cirugía.</w:t>
      </w:r>
    </w:p>
    <w:p w14:paraId="08C91596" w14:textId="77777777" w:rsidR="0060478D" w:rsidRPr="00DA32D6" w:rsidRDefault="00344174">
      <w:pPr>
        <w:rPr>
          <w:lang w:val="es-CL"/>
        </w:rPr>
      </w:pPr>
      <w:r w:rsidRPr="00DA32D6">
        <w:rPr>
          <w:lang w:val="es-CL"/>
        </w:rPr>
        <w:t>49. MANEJO DE TUMORES ENDOBRONQUIALES. MANEJO POR BRONCOSCOPIA INTERVENCIONAL: PRESENTACIÓN DE DOS CASOS REPRESENTATIVOS.</w:t>
      </w:r>
      <w:r w:rsidRPr="00DA32D6">
        <w:rPr>
          <w:lang w:val="es-CL"/>
        </w:rPr>
        <w:br/>
        <w:t xml:space="preserve">Pedro F. Undurraga M, </w:t>
      </w:r>
      <w:proofErr w:type="spellStart"/>
      <w:r w:rsidRPr="00DA32D6">
        <w:rPr>
          <w:lang w:val="es-CL"/>
        </w:rPr>
        <w:t>Huascar</w:t>
      </w:r>
      <w:proofErr w:type="spellEnd"/>
      <w:r w:rsidRPr="00DA32D6">
        <w:rPr>
          <w:lang w:val="es-CL"/>
        </w:rPr>
        <w:t xml:space="preserve"> Rodríguez G, Alejandro Ferreira C., Javier Vega S., Jorge Marin </w:t>
      </w:r>
      <w:proofErr w:type="spellStart"/>
      <w:proofErr w:type="gramStart"/>
      <w:r w:rsidRPr="00DA32D6">
        <w:rPr>
          <w:lang w:val="es-CL"/>
        </w:rPr>
        <w:t>A.,Oriana</w:t>
      </w:r>
      <w:proofErr w:type="spellEnd"/>
      <w:proofErr w:type="gramEnd"/>
      <w:r w:rsidRPr="00DA32D6">
        <w:rPr>
          <w:lang w:val="es-CL"/>
        </w:rPr>
        <w:t xml:space="preserve"> Urbina C., Matías Gutiérrez F., Barbara Rodriguez G., Silvana Gatta C., David Lazo P.</w:t>
      </w:r>
      <w:r w:rsidRPr="00DA32D6">
        <w:rPr>
          <w:lang w:val="es-CL"/>
        </w:rPr>
        <w:br/>
        <w:t xml:space="preserve">Hospital Clínico San Borja Arriarán </w:t>
      </w:r>
    </w:p>
    <w:p w14:paraId="254DD15E" w14:textId="77777777" w:rsidR="0060478D" w:rsidRPr="00DA32D6" w:rsidRDefault="00344174">
      <w:pPr>
        <w:rPr>
          <w:lang w:val="es-CL"/>
        </w:rPr>
      </w:pPr>
      <w:r w:rsidRPr="00DA32D6">
        <w:rPr>
          <w:lang w:val="es-CL"/>
        </w:rPr>
        <w:t>50. LOBECTOMÍA ROBÓTICA FRANCESA EN ADENOCARCINOMA PULMONAR BIFOCAL</w:t>
      </w:r>
      <w:r w:rsidRPr="00DA32D6">
        <w:rPr>
          <w:lang w:val="es-CL"/>
        </w:rPr>
        <w:br/>
        <w:t>Benjamín Belmar G, Manfred Zink R, José Ortega S, Raimundo Santolaya C, Pablo Pérez C, Nicolas Berrios C, Raúl Berrios S, Gerardo Mordojovich R.</w:t>
      </w:r>
      <w:r w:rsidRPr="00DA32D6">
        <w:rPr>
          <w:lang w:val="es-CL"/>
        </w:rPr>
        <w:br/>
        <w:t>Clínica Alemana de Santiago, Departamento de Cirugía Torácica</w:t>
      </w:r>
    </w:p>
    <w:p w14:paraId="3565CDA1" w14:textId="77777777" w:rsidR="0060478D" w:rsidRPr="00DA32D6" w:rsidRDefault="00344174">
      <w:pPr>
        <w:rPr>
          <w:lang w:val="es-CL"/>
        </w:rPr>
      </w:pPr>
      <w:r w:rsidRPr="00DA32D6">
        <w:rPr>
          <w:lang w:val="es-CL"/>
        </w:rPr>
        <w:t>51. TIMECTOMIA ASISTIDA POR ROBOT EN CENTRO ONCOLOGICO DE SANTIAGO</w:t>
      </w:r>
      <w:r w:rsidRPr="00DA32D6">
        <w:rPr>
          <w:lang w:val="es-CL"/>
        </w:rPr>
        <w:br/>
        <w:t>Juan Cheyre F.; Felipe Bannura Y.; Jorge Salguero A.; Valentina Valenzuela R.; Andrés Stevenson S.; Dina Estay M.</w:t>
      </w:r>
      <w:r w:rsidRPr="00DA32D6">
        <w:rPr>
          <w:lang w:val="es-CL"/>
        </w:rPr>
        <w:br/>
        <w:t>Fundación Arturo López Pérez, Servicio de Cirugía, Equipo Cirugía de Tórax</w:t>
      </w:r>
    </w:p>
    <w:p w14:paraId="1D8E6219" w14:textId="77777777" w:rsidR="0060478D" w:rsidRPr="00DA32D6" w:rsidRDefault="00344174">
      <w:pPr>
        <w:pStyle w:val="Ttulo1"/>
        <w:rPr>
          <w:lang w:val="es-CL"/>
        </w:rPr>
      </w:pPr>
      <w:r w:rsidRPr="00DA32D6">
        <w:rPr>
          <w:lang w:val="es-CL"/>
        </w:rPr>
        <w:t>12. Vascular</w:t>
      </w:r>
    </w:p>
    <w:p w14:paraId="7A560CEE" w14:textId="77777777" w:rsidR="0060478D" w:rsidRPr="00DA32D6" w:rsidRDefault="00344174">
      <w:pPr>
        <w:rPr>
          <w:lang w:val="es-CL"/>
        </w:rPr>
      </w:pPr>
      <w:r w:rsidRPr="00DA32D6">
        <w:rPr>
          <w:highlight w:val="green"/>
          <w:lang w:val="es-CL"/>
        </w:rPr>
        <w:t>Comentador Dr.</w:t>
      </w:r>
    </w:p>
    <w:p w14:paraId="523AFAF9" w14:textId="77777777" w:rsidR="0060478D" w:rsidRPr="00DA32D6" w:rsidRDefault="00344174">
      <w:pPr>
        <w:rPr>
          <w:lang w:val="es-CL"/>
        </w:rPr>
      </w:pPr>
      <w:r w:rsidRPr="00DA32D6">
        <w:rPr>
          <w:lang w:val="es-CL"/>
        </w:rPr>
        <w:t>52. MANEJO DE FISTULA LINFOCUTÁNEA POSTERIOR A SAFENECTOMÍA: A PROPÓSITO DE UN CASO</w:t>
      </w:r>
      <w:r w:rsidRPr="00DA32D6">
        <w:rPr>
          <w:lang w:val="es-CL"/>
        </w:rPr>
        <w:br/>
        <w:t xml:space="preserve">Ricardo Gallardo </w:t>
      </w:r>
      <w:proofErr w:type="spellStart"/>
      <w:r w:rsidRPr="00DA32D6">
        <w:rPr>
          <w:lang w:val="es-CL"/>
        </w:rPr>
        <w:t>Ossio</w:t>
      </w:r>
      <w:proofErr w:type="spellEnd"/>
      <w:r w:rsidRPr="00DA32D6">
        <w:rPr>
          <w:lang w:val="es-CL"/>
        </w:rPr>
        <w:t xml:space="preserve">, Antonia Léniz </w:t>
      </w:r>
      <w:proofErr w:type="spellStart"/>
      <w:r w:rsidRPr="00DA32D6">
        <w:rPr>
          <w:lang w:val="es-CL"/>
        </w:rPr>
        <w:t>Maritano</w:t>
      </w:r>
      <w:proofErr w:type="spellEnd"/>
      <w:r w:rsidRPr="00DA32D6">
        <w:rPr>
          <w:lang w:val="es-CL"/>
        </w:rPr>
        <w:t>, Sebastián González, Joaquín Torres Rojas, Carlos Torrealba Malpica, Mauricio Turu Canessa</w:t>
      </w:r>
      <w:r w:rsidRPr="00DA32D6">
        <w:rPr>
          <w:lang w:val="es-CL"/>
        </w:rPr>
        <w:br/>
        <w:t>Hospital de La Florida</w:t>
      </w:r>
    </w:p>
    <w:p w14:paraId="3BBB0DAE" w14:textId="77777777" w:rsidR="0060478D" w:rsidRPr="00DA32D6" w:rsidRDefault="00344174">
      <w:pPr>
        <w:rPr>
          <w:lang w:val="es-CL"/>
        </w:rPr>
      </w:pPr>
      <w:r w:rsidRPr="00DA32D6">
        <w:rPr>
          <w:lang w:val="es-CL"/>
        </w:rPr>
        <w:t>53. MANEJO HÍBRIDO DE LA ISQUEMIA DE EXTREMIDADES DE INJERTO AORTOILIACO POSTERIOR A UNA REPARACIÓN DE ANEURISMA, A RAÍZ DE UN CASO</w:t>
      </w:r>
      <w:r w:rsidRPr="00DA32D6">
        <w:rPr>
          <w:lang w:val="es-CL"/>
        </w:rPr>
        <w:br/>
        <w:t>Catalina Morales R.; Benjamín Ossa R.; Sergio Valenzuela R.; Juan Allamand T.; Felipe Corvalán Z.</w:t>
      </w:r>
      <w:r w:rsidRPr="00DA32D6">
        <w:rPr>
          <w:lang w:val="es-CL"/>
        </w:rPr>
        <w:br/>
        <w:t>Clínica Santa María</w:t>
      </w:r>
    </w:p>
    <w:sectPr w:rsidR="0060478D" w:rsidRPr="00DA32D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14446249">
    <w:abstractNumId w:val="8"/>
  </w:num>
  <w:num w:numId="2" w16cid:durableId="159656721">
    <w:abstractNumId w:val="6"/>
  </w:num>
  <w:num w:numId="3" w16cid:durableId="5330734">
    <w:abstractNumId w:val="5"/>
  </w:num>
  <w:num w:numId="4" w16cid:durableId="230503065">
    <w:abstractNumId w:val="4"/>
  </w:num>
  <w:num w:numId="5" w16cid:durableId="137036001">
    <w:abstractNumId w:val="7"/>
  </w:num>
  <w:num w:numId="6" w16cid:durableId="1181968048">
    <w:abstractNumId w:val="3"/>
  </w:num>
  <w:num w:numId="7" w16cid:durableId="252906610">
    <w:abstractNumId w:val="2"/>
  </w:num>
  <w:num w:numId="8" w16cid:durableId="808598613">
    <w:abstractNumId w:val="1"/>
  </w:num>
  <w:num w:numId="9" w16cid:durableId="15896567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172BD1"/>
    <w:rsid w:val="0029639D"/>
    <w:rsid w:val="00326F90"/>
    <w:rsid w:val="00344174"/>
    <w:rsid w:val="00454FC1"/>
    <w:rsid w:val="004B42E5"/>
    <w:rsid w:val="0060478D"/>
    <w:rsid w:val="00A63CA3"/>
    <w:rsid w:val="00AA1D8D"/>
    <w:rsid w:val="00B47730"/>
    <w:rsid w:val="00CB0664"/>
    <w:rsid w:val="00D71F7D"/>
    <w:rsid w:val="00DA32D6"/>
    <w:rsid w:val="00E0248F"/>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BC3821"/>
  <w14:defaultImageDpi w14:val="300"/>
  <w15:docId w15:val="{992532AA-03F0-4B65-9483-CCD6A63B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2245</Words>
  <Characters>12349</Characters>
  <Application>Microsoft Office Word</Application>
  <DocSecurity>0</DocSecurity>
  <Lines>102</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Margarita Ferrer S.</cp:lastModifiedBy>
  <cp:revision>8</cp:revision>
  <dcterms:created xsi:type="dcterms:W3CDTF">2024-09-03T15:19:00Z</dcterms:created>
  <dcterms:modified xsi:type="dcterms:W3CDTF">2024-09-03T18:09:00Z</dcterms:modified>
  <cp:category/>
</cp:coreProperties>
</file>